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2B50BE" w14:textId="1651DAB4" w:rsidR="006506EB" w:rsidRPr="00DA2884" w:rsidRDefault="001268AD" w:rsidP="006506EB">
      <w:pPr>
        <w:pStyle w:val="1"/>
        <w:tabs>
          <w:tab w:val="left" w:pos="3828"/>
        </w:tabs>
        <w:jc w:val="center"/>
        <w:rPr>
          <w:b/>
          <w:sz w:val="28"/>
          <w:szCs w:val="28"/>
          <w:lang w:val="uk-UA"/>
        </w:rPr>
      </w:pPr>
      <w:r w:rsidRPr="00DA2884">
        <w:rPr>
          <w:b/>
          <w:noProof/>
          <w:sz w:val="28"/>
          <w:szCs w:val="28"/>
          <w:lang w:val="uk-UA"/>
        </w:rPr>
        <w:drawing>
          <wp:inline distT="0" distB="0" distL="0" distR="0" wp14:anchorId="77AB5CB4" wp14:editId="42F04347">
            <wp:extent cx="485775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C54EDB" w14:textId="77777777" w:rsidR="006506EB" w:rsidRPr="00DA2884" w:rsidRDefault="006506EB" w:rsidP="006506EB">
      <w:pPr>
        <w:jc w:val="center"/>
        <w:rPr>
          <w:b/>
          <w:sz w:val="28"/>
          <w:szCs w:val="28"/>
          <w:lang w:val="uk-UA"/>
        </w:rPr>
      </w:pPr>
      <w:r w:rsidRPr="00DA2884">
        <w:rPr>
          <w:b/>
          <w:sz w:val="28"/>
          <w:szCs w:val="28"/>
          <w:lang w:val="uk-UA"/>
        </w:rPr>
        <w:t>ГЛУХІВСЬКА МІСЬКА РАДА СУМСЬКОЇ ОБЛАСТІ</w:t>
      </w:r>
    </w:p>
    <w:p w14:paraId="176F0C7D" w14:textId="77777777" w:rsidR="006506EB" w:rsidRPr="002F0150" w:rsidRDefault="00AE663F" w:rsidP="006506EB">
      <w:pPr>
        <w:pStyle w:val="a5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СЬОМЕ</w:t>
      </w:r>
      <w:r w:rsidR="006506EB" w:rsidRPr="002F0150">
        <w:rPr>
          <w:b/>
          <w:sz w:val="28"/>
          <w:szCs w:val="28"/>
          <w:lang w:val="uk-UA"/>
        </w:rPr>
        <w:t xml:space="preserve"> СКЛИКАННЯ</w:t>
      </w:r>
    </w:p>
    <w:p w14:paraId="1A3EE497" w14:textId="020615FD" w:rsidR="006506EB" w:rsidRPr="002F0150" w:rsidRDefault="00FE070F" w:rsidP="006506EB">
      <w:pPr>
        <w:pStyle w:val="a5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ТРИНАДЦЯТА</w:t>
      </w:r>
      <w:r w:rsidR="006506EB" w:rsidRPr="002F0150">
        <w:rPr>
          <w:b/>
          <w:sz w:val="28"/>
          <w:szCs w:val="28"/>
          <w:lang w:val="uk-UA"/>
        </w:rPr>
        <w:t xml:space="preserve"> СЕСІЯ</w:t>
      </w:r>
    </w:p>
    <w:p w14:paraId="79D42BC6" w14:textId="77777777" w:rsidR="006506EB" w:rsidRPr="002F0150" w:rsidRDefault="00BE17FD" w:rsidP="006506EB">
      <w:pPr>
        <w:pStyle w:val="a5"/>
        <w:jc w:val="center"/>
        <w:rPr>
          <w:b/>
          <w:sz w:val="28"/>
          <w:szCs w:val="28"/>
        </w:rPr>
      </w:pPr>
      <w:r w:rsidRPr="00FE070F">
        <w:rPr>
          <w:b/>
          <w:sz w:val="28"/>
          <w:szCs w:val="28"/>
          <w:lang w:val="uk-UA"/>
        </w:rPr>
        <w:t>ТРЕТЄ</w:t>
      </w:r>
      <w:r w:rsidR="006506EB" w:rsidRPr="002F0150">
        <w:rPr>
          <w:b/>
          <w:sz w:val="28"/>
          <w:szCs w:val="28"/>
          <w:lang w:val="uk-UA"/>
        </w:rPr>
        <w:t xml:space="preserve"> ПЛЕНАРНЕ ЗАСІДАННЯ</w:t>
      </w:r>
    </w:p>
    <w:p w14:paraId="5BA0509A" w14:textId="77777777" w:rsidR="006506EB" w:rsidRPr="002F0150" w:rsidRDefault="006506EB" w:rsidP="006506EB">
      <w:pPr>
        <w:pStyle w:val="a5"/>
        <w:jc w:val="center"/>
        <w:rPr>
          <w:b/>
          <w:sz w:val="32"/>
          <w:szCs w:val="32"/>
          <w:lang w:val="uk-UA"/>
        </w:rPr>
      </w:pPr>
      <w:r w:rsidRPr="002F0150">
        <w:rPr>
          <w:b/>
          <w:sz w:val="32"/>
          <w:szCs w:val="32"/>
          <w:lang w:val="uk-UA"/>
        </w:rPr>
        <w:t>Р І Ш Е Н</w:t>
      </w:r>
      <w:r w:rsidRPr="002F0150">
        <w:rPr>
          <w:rStyle w:val="apple-converted-space"/>
          <w:b/>
          <w:bCs/>
          <w:color w:val="000000"/>
          <w:sz w:val="32"/>
          <w:szCs w:val="32"/>
          <w:lang w:val="uk-UA"/>
        </w:rPr>
        <w:t xml:space="preserve"> </w:t>
      </w:r>
      <w:r w:rsidRPr="002F0150">
        <w:rPr>
          <w:rStyle w:val="spelle"/>
          <w:b/>
          <w:bCs/>
          <w:color w:val="000000"/>
          <w:sz w:val="32"/>
          <w:szCs w:val="32"/>
          <w:lang w:val="uk-UA"/>
        </w:rPr>
        <w:t>Н</w:t>
      </w:r>
      <w:r w:rsidRPr="002F0150">
        <w:rPr>
          <w:rStyle w:val="apple-converted-space"/>
          <w:b/>
          <w:bCs/>
          <w:color w:val="000000"/>
          <w:sz w:val="32"/>
          <w:szCs w:val="32"/>
          <w:lang w:val="uk-UA"/>
        </w:rPr>
        <w:t xml:space="preserve"> </w:t>
      </w:r>
      <w:r w:rsidRPr="002F0150">
        <w:rPr>
          <w:b/>
          <w:sz w:val="32"/>
          <w:szCs w:val="32"/>
          <w:lang w:val="uk-UA"/>
        </w:rPr>
        <w:t>Я</w:t>
      </w:r>
    </w:p>
    <w:p w14:paraId="3040FF95" w14:textId="1C0EB2E8" w:rsidR="0001314A" w:rsidRPr="009A1F35" w:rsidRDefault="009A1F35" w:rsidP="0001314A">
      <w:pPr>
        <w:tabs>
          <w:tab w:val="left" w:pos="4253"/>
          <w:tab w:val="right" w:pos="8385"/>
        </w:tabs>
        <w:rPr>
          <w:sz w:val="28"/>
          <w:szCs w:val="28"/>
          <w:lang w:val="en-US"/>
        </w:rPr>
      </w:pPr>
      <w:r w:rsidRPr="009A1F35">
        <w:rPr>
          <w:sz w:val="28"/>
          <w:szCs w:val="28"/>
          <w:u w:val="single"/>
          <w:lang w:val="en-US"/>
        </w:rPr>
        <w:t>26.06.2020</w:t>
      </w:r>
      <w:r w:rsidR="0001314A" w:rsidRPr="000D7530">
        <w:rPr>
          <w:sz w:val="28"/>
          <w:szCs w:val="28"/>
          <w:lang w:val="uk-UA"/>
        </w:rPr>
        <w:tab/>
        <w:t>м. Глухів</w:t>
      </w:r>
      <w:r w:rsidR="0001314A" w:rsidRPr="000D7530">
        <w:rPr>
          <w:sz w:val="28"/>
          <w:szCs w:val="28"/>
          <w:lang w:val="uk-UA"/>
        </w:rPr>
        <w:tab/>
        <w:t xml:space="preserve">№ </w:t>
      </w:r>
      <w:r w:rsidRPr="009A1F35">
        <w:rPr>
          <w:sz w:val="28"/>
          <w:szCs w:val="28"/>
          <w:u w:val="single"/>
          <w:lang w:val="en-US"/>
        </w:rPr>
        <w:t>477</w:t>
      </w:r>
    </w:p>
    <w:p w14:paraId="4899D696" w14:textId="77777777" w:rsidR="006B6534" w:rsidRPr="00F30F6C" w:rsidRDefault="006B6534" w:rsidP="006B6534">
      <w:pPr>
        <w:jc w:val="center"/>
        <w:rPr>
          <w:sz w:val="28"/>
          <w:szCs w:val="28"/>
          <w:lang w:val="uk-UA"/>
        </w:rPr>
      </w:pPr>
    </w:p>
    <w:p w14:paraId="50CA2211" w14:textId="77777777" w:rsidR="006B6534" w:rsidRPr="00F30F6C" w:rsidRDefault="006B6534" w:rsidP="006B6534">
      <w:pPr>
        <w:jc w:val="center"/>
        <w:rPr>
          <w:sz w:val="28"/>
          <w:szCs w:val="28"/>
          <w:lang w:val="uk-UA"/>
        </w:rPr>
      </w:pPr>
    </w:p>
    <w:p w14:paraId="7589BD64" w14:textId="63968834" w:rsidR="006B6534" w:rsidRPr="00F30F6C" w:rsidRDefault="006B6534" w:rsidP="00D32FBE">
      <w:pPr>
        <w:ind w:right="4346"/>
        <w:rPr>
          <w:b/>
          <w:sz w:val="28"/>
          <w:szCs w:val="28"/>
          <w:lang w:val="uk-UA"/>
        </w:rPr>
      </w:pPr>
      <w:r w:rsidRPr="00F30F6C">
        <w:rPr>
          <w:b/>
          <w:sz w:val="28"/>
          <w:szCs w:val="28"/>
          <w:lang w:val="uk-UA"/>
        </w:rPr>
        <w:t xml:space="preserve">Про </w:t>
      </w:r>
      <w:r w:rsidR="00BE17FD">
        <w:rPr>
          <w:b/>
          <w:sz w:val="28"/>
          <w:szCs w:val="28"/>
          <w:lang w:val="uk-UA"/>
        </w:rPr>
        <w:t>міську</w:t>
      </w:r>
      <w:r w:rsidR="00BE17FD" w:rsidRPr="00BE17FD">
        <w:rPr>
          <w:b/>
          <w:sz w:val="28"/>
          <w:szCs w:val="28"/>
          <w:lang w:val="uk-UA"/>
        </w:rPr>
        <w:t xml:space="preserve"> цільов</w:t>
      </w:r>
      <w:r w:rsidR="00BE17FD">
        <w:rPr>
          <w:b/>
          <w:sz w:val="28"/>
          <w:szCs w:val="28"/>
          <w:lang w:val="uk-UA"/>
        </w:rPr>
        <w:t>у</w:t>
      </w:r>
      <w:r w:rsidR="00BE17FD" w:rsidRPr="00BE17FD">
        <w:rPr>
          <w:b/>
          <w:sz w:val="28"/>
          <w:szCs w:val="28"/>
          <w:lang w:val="uk-UA"/>
        </w:rPr>
        <w:t xml:space="preserve"> </w:t>
      </w:r>
      <w:r w:rsidR="00D32FBE" w:rsidRPr="00BE17FD">
        <w:rPr>
          <w:b/>
          <w:sz w:val="28"/>
          <w:szCs w:val="28"/>
          <w:lang w:val="uk-UA"/>
        </w:rPr>
        <w:t>програм</w:t>
      </w:r>
      <w:r w:rsidR="00D32FBE">
        <w:rPr>
          <w:b/>
          <w:sz w:val="28"/>
          <w:szCs w:val="28"/>
          <w:lang w:val="uk-UA"/>
        </w:rPr>
        <w:t>у</w:t>
      </w:r>
      <w:r w:rsidR="00D32FBE" w:rsidRPr="00BE17FD">
        <w:rPr>
          <w:b/>
          <w:sz w:val="28"/>
          <w:szCs w:val="28"/>
          <w:lang w:val="uk-UA"/>
        </w:rPr>
        <w:t xml:space="preserve"> </w:t>
      </w:r>
      <w:bookmarkStart w:id="0" w:name="_Hlk42776057"/>
      <w:r w:rsidR="00BE17FD" w:rsidRPr="00BE17FD">
        <w:rPr>
          <w:b/>
          <w:sz w:val="28"/>
          <w:szCs w:val="28"/>
          <w:lang w:val="uk-UA"/>
        </w:rPr>
        <w:t>поповнення статутного капіталу Глухівського комунального виробничого управління водогінно-каналізаційного господарства на 20</w:t>
      </w:r>
      <w:r w:rsidR="001268AD">
        <w:rPr>
          <w:b/>
          <w:sz w:val="28"/>
          <w:szCs w:val="28"/>
          <w:lang w:val="uk-UA"/>
        </w:rPr>
        <w:t>20</w:t>
      </w:r>
      <w:r w:rsidR="00BE17FD" w:rsidRPr="00BE17FD">
        <w:rPr>
          <w:b/>
          <w:sz w:val="28"/>
          <w:szCs w:val="28"/>
          <w:lang w:val="uk-UA"/>
        </w:rPr>
        <w:t xml:space="preserve"> рік</w:t>
      </w:r>
      <w:bookmarkEnd w:id="0"/>
    </w:p>
    <w:p w14:paraId="40338FA7" w14:textId="77777777" w:rsidR="006B6534" w:rsidRPr="00F30F6C" w:rsidRDefault="006B6534" w:rsidP="006B6534">
      <w:pPr>
        <w:tabs>
          <w:tab w:val="left" w:pos="9000"/>
        </w:tabs>
        <w:ind w:right="638"/>
        <w:rPr>
          <w:b/>
          <w:sz w:val="28"/>
          <w:szCs w:val="28"/>
          <w:lang w:val="uk-UA"/>
        </w:rPr>
      </w:pPr>
    </w:p>
    <w:p w14:paraId="151AC9EB" w14:textId="77777777" w:rsidR="006B6534" w:rsidRPr="00F30F6C" w:rsidRDefault="006B6534" w:rsidP="006B6534">
      <w:pPr>
        <w:tabs>
          <w:tab w:val="left" w:pos="9000"/>
        </w:tabs>
        <w:ind w:right="638"/>
        <w:rPr>
          <w:b/>
          <w:sz w:val="28"/>
          <w:szCs w:val="28"/>
          <w:lang w:val="uk-UA"/>
        </w:rPr>
      </w:pPr>
    </w:p>
    <w:p w14:paraId="3FC10474" w14:textId="4076E915" w:rsidR="006B6534" w:rsidRPr="00F30F6C" w:rsidRDefault="006B6534" w:rsidP="006B6534">
      <w:pPr>
        <w:ind w:firstLine="720"/>
        <w:jc w:val="both"/>
        <w:rPr>
          <w:sz w:val="28"/>
          <w:szCs w:val="28"/>
          <w:lang w:val="uk-UA"/>
        </w:rPr>
      </w:pPr>
      <w:r w:rsidRPr="00F30F6C">
        <w:rPr>
          <w:sz w:val="28"/>
          <w:szCs w:val="28"/>
          <w:lang w:val="uk-UA"/>
        </w:rPr>
        <w:t xml:space="preserve">Розглянувши </w:t>
      </w:r>
      <w:r w:rsidR="00F30F6C" w:rsidRPr="00F30F6C">
        <w:rPr>
          <w:sz w:val="28"/>
          <w:szCs w:val="28"/>
          <w:lang w:val="uk-UA"/>
        </w:rPr>
        <w:t>поданий виконавчим комітетом міської ради про</w:t>
      </w:r>
      <w:r w:rsidR="001164CD">
        <w:rPr>
          <w:sz w:val="28"/>
          <w:szCs w:val="28"/>
          <w:lang w:val="uk-UA"/>
        </w:rPr>
        <w:t>є</w:t>
      </w:r>
      <w:r w:rsidR="00F30F6C" w:rsidRPr="00F30F6C">
        <w:rPr>
          <w:sz w:val="28"/>
          <w:szCs w:val="28"/>
          <w:lang w:val="uk-UA"/>
        </w:rPr>
        <w:t xml:space="preserve">кт </w:t>
      </w:r>
      <w:r w:rsidR="00BE17FD" w:rsidRPr="00BE17FD">
        <w:rPr>
          <w:sz w:val="28"/>
          <w:szCs w:val="28"/>
          <w:lang w:val="uk-UA"/>
        </w:rPr>
        <w:t>міської цільової Програми поповнення статутного капіталу Глухівського комунального виробничого управління водогінно-каналізаційного господарства на 20</w:t>
      </w:r>
      <w:r w:rsidR="001268AD">
        <w:rPr>
          <w:sz w:val="28"/>
          <w:szCs w:val="28"/>
          <w:lang w:val="uk-UA"/>
        </w:rPr>
        <w:t>20</w:t>
      </w:r>
      <w:r w:rsidR="00BE17FD" w:rsidRPr="00BE17FD">
        <w:rPr>
          <w:sz w:val="28"/>
          <w:szCs w:val="28"/>
          <w:lang w:val="uk-UA"/>
        </w:rPr>
        <w:t xml:space="preserve"> рік</w:t>
      </w:r>
      <w:r w:rsidR="00F30F6C" w:rsidRPr="00F30F6C">
        <w:rPr>
          <w:sz w:val="28"/>
          <w:szCs w:val="28"/>
          <w:lang w:val="uk-UA"/>
        </w:rPr>
        <w:t xml:space="preserve"> (далі-Програма), з метою </w:t>
      </w:r>
      <w:r w:rsidR="00BE17FD">
        <w:rPr>
          <w:sz w:val="28"/>
          <w:szCs w:val="28"/>
          <w:lang w:val="uk-UA"/>
        </w:rPr>
        <w:t xml:space="preserve">забезпечення </w:t>
      </w:r>
      <w:r w:rsidR="00BE17FD" w:rsidRPr="00BE17FD">
        <w:rPr>
          <w:sz w:val="28"/>
          <w:szCs w:val="28"/>
          <w:lang w:val="uk-UA"/>
        </w:rPr>
        <w:t>стабільної діяльності Глухівського комунального виробничого управління водогінно-каналізаційного господарства</w:t>
      </w:r>
      <w:r w:rsidR="00F30F6C" w:rsidRPr="00F30F6C">
        <w:rPr>
          <w:sz w:val="28"/>
          <w:szCs w:val="28"/>
          <w:lang w:val="uk-UA"/>
        </w:rPr>
        <w:t>,</w:t>
      </w:r>
      <w:r w:rsidRPr="00F30F6C">
        <w:rPr>
          <w:sz w:val="28"/>
          <w:szCs w:val="28"/>
          <w:lang w:val="uk-UA"/>
        </w:rPr>
        <w:t xml:space="preserve"> керуючись </w:t>
      </w:r>
      <w:r w:rsidR="000941AF" w:rsidRPr="00F30F6C">
        <w:rPr>
          <w:sz w:val="28"/>
          <w:szCs w:val="28"/>
          <w:lang w:val="uk-UA"/>
        </w:rPr>
        <w:t xml:space="preserve">пунктом 22 частини першої статті 26, статтею 59 </w:t>
      </w:r>
      <w:r w:rsidRPr="00F30F6C">
        <w:rPr>
          <w:sz w:val="28"/>
          <w:szCs w:val="28"/>
          <w:lang w:val="uk-UA"/>
        </w:rPr>
        <w:t>Закону України «Про місцеве самоврядування в Україні»</w:t>
      </w:r>
      <w:r w:rsidR="0001314A" w:rsidRPr="00F30F6C">
        <w:rPr>
          <w:sz w:val="28"/>
          <w:szCs w:val="28"/>
          <w:lang w:val="uk-UA"/>
        </w:rPr>
        <w:t>,</w:t>
      </w:r>
      <w:r w:rsidRPr="00F30F6C">
        <w:rPr>
          <w:sz w:val="28"/>
          <w:szCs w:val="28"/>
          <w:lang w:val="uk-UA"/>
        </w:rPr>
        <w:t xml:space="preserve"> </w:t>
      </w:r>
      <w:r w:rsidRPr="00F30F6C">
        <w:rPr>
          <w:b/>
          <w:sz w:val="28"/>
          <w:szCs w:val="28"/>
          <w:lang w:val="uk-UA"/>
        </w:rPr>
        <w:t>міськ</w:t>
      </w:r>
      <w:r w:rsidR="000941AF" w:rsidRPr="00F30F6C">
        <w:rPr>
          <w:b/>
          <w:sz w:val="28"/>
          <w:szCs w:val="28"/>
          <w:lang w:val="uk-UA"/>
        </w:rPr>
        <w:t>а</w:t>
      </w:r>
      <w:r w:rsidRPr="00F30F6C">
        <w:rPr>
          <w:b/>
          <w:sz w:val="28"/>
          <w:szCs w:val="28"/>
          <w:lang w:val="uk-UA"/>
        </w:rPr>
        <w:t xml:space="preserve"> рад</w:t>
      </w:r>
      <w:r w:rsidR="000941AF" w:rsidRPr="00F30F6C">
        <w:rPr>
          <w:b/>
          <w:sz w:val="28"/>
          <w:szCs w:val="28"/>
          <w:lang w:val="uk-UA"/>
        </w:rPr>
        <w:t>а</w:t>
      </w:r>
      <w:r w:rsidRPr="00F30F6C">
        <w:rPr>
          <w:b/>
          <w:sz w:val="28"/>
          <w:szCs w:val="28"/>
          <w:lang w:val="uk-UA"/>
        </w:rPr>
        <w:t xml:space="preserve"> </w:t>
      </w:r>
      <w:r w:rsidR="000941AF" w:rsidRPr="00F30F6C">
        <w:rPr>
          <w:b/>
          <w:sz w:val="28"/>
          <w:szCs w:val="28"/>
          <w:lang w:val="uk-UA"/>
        </w:rPr>
        <w:t>ВИРІШИЛА</w:t>
      </w:r>
      <w:r w:rsidRPr="00F30F6C">
        <w:rPr>
          <w:sz w:val="28"/>
          <w:szCs w:val="28"/>
          <w:lang w:val="uk-UA"/>
        </w:rPr>
        <w:t>:</w:t>
      </w:r>
    </w:p>
    <w:p w14:paraId="6AD4A5F0" w14:textId="77777777" w:rsidR="006506EB" w:rsidRPr="00F30F6C" w:rsidRDefault="006506EB" w:rsidP="006B6534">
      <w:pPr>
        <w:ind w:firstLine="720"/>
        <w:jc w:val="both"/>
        <w:rPr>
          <w:sz w:val="28"/>
          <w:szCs w:val="28"/>
          <w:lang w:val="uk-UA"/>
        </w:rPr>
      </w:pPr>
    </w:p>
    <w:p w14:paraId="7AEED32F" w14:textId="6E3178CE" w:rsidR="006B6534" w:rsidRPr="00F30F6C" w:rsidRDefault="006B6534" w:rsidP="006B6534">
      <w:pPr>
        <w:ind w:firstLine="720"/>
        <w:jc w:val="both"/>
        <w:rPr>
          <w:sz w:val="28"/>
          <w:szCs w:val="28"/>
          <w:lang w:val="uk-UA"/>
        </w:rPr>
      </w:pPr>
      <w:r w:rsidRPr="00F30F6C">
        <w:rPr>
          <w:sz w:val="28"/>
          <w:szCs w:val="28"/>
          <w:lang w:val="uk-UA"/>
        </w:rPr>
        <w:t>1.</w:t>
      </w:r>
      <w:r w:rsidRPr="00F30F6C">
        <w:rPr>
          <w:sz w:val="28"/>
          <w:szCs w:val="28"/>
          <w:lang w:val="uk-UA"/>
        </w:rPr>
        <w:tab/>
      </w:r>
      <w:r w:rsidR="000941AF" w:rsidRPr="00F30F6C">
        <w:rPr>
          <w:sz w:val="28"/>
          <w:szCs w:val="28"/>
          <w:lang w:val="uk-UA"/>
        </w:rPr>
        <w:t>Затвердити</w:t>
      </w:r>
      <w:r w:rsidRPr="00F30F6C">
        <w:rPr>
          <w:sz w:val="28"/>
          <w:szCs w:val="28"/>
          <w:lang w:val="uk-UA"/>
        </w:rPr>
        <w:t xml:space="preserve"> міськ</w:t>
      </w:r>
      <w:r w:rsidR="00D72474" w:rsidRPr="00F30F6C">
        <w:rPr>
          <w:sz w:val="28"/>
          <w:szCs w:val="28"/>
          <w:lang w:val="uk-UA"/>
        </w:rPr>
        <w:t>у</w:t>
      </w:r>
      <w:r w:rsidRPr="00F30F6C">
        <w:rPr>
          <w:sz w:val="28"/>
          <w:szCs w:val="28"/>
          <w:lang w:val="uk-UA"/>
        </w:rPr>
        <w:t xml:space="preserve"> цільов</w:t>
      </w:r>
      <w:r w:rsidR="00D72474" w:rsidRPr="00F30F6C">
        <w:rPr>
          <w:sz w:val="28"/>
          <w:szCs w:val="28"/>
          <w:lang w:val="uk-UA"/>
        </w:rPr>
        <w:t>у</w:t>
      </w:r>
      <w:r w:rsidRPr="00F30F6C">
        <w:rPr>
          <w:sz w:val="28"/>
          <w:szCs w:val="28"/>
          <w:lang w:val="uk-UA"/>
        </w:rPr>
        <w:t xml:space="preserve"> </w:t>
      </w:r>
      <w:r w:rsidR="00D32FBE" w:rsidRPr="00F30F6C">
        <w:rPr>
          <w:sz w:val="28"/>
          <w:szCs w:val="28"/>
          <w:lang w:val="uk-UA"/>
        </w:rPr>
        <w:t xml:space="preserve">програму </w:t>
      </w:r>
      <w:r w:rsidR="00BE17FD" w:rsidRPr="00BE17FD">
        <w:rPr>
          <w:sz w:val="28"/>
          <w:szCs w:val="28"/>
          <w:lang w:val="uk-UA"/>
        </w:rPr>
        <w:t>поповнення статутного капіталу Глухівського комунального виробничого управління водогінно-каналізаційного господарства на 20</w:t>
      </w:r>
      <w:r w:rsidR="00D32FBE">
        <w:rPr>
          <w:sz w:val="28"/>
          <w:szCs w:val="28"/>
          <w:lang w:val="uk-UA"/>
        </w:rPr>
        <w:t xml:space="preserve">20 </w:t>
      </w:r>
      <w:r w:rsidR="00BE17FD" w:rsidRPr="00BE17FD">
        <w:rPr>
          <w:sz w:val="28"/>
          <w:szCs w:val="28"/>
          <w:lang w:val="uk-UA"/>
        </w:rPr>
        <w:t xml:space="preserve">рік </w:t>
      </w:r>
      <w:r w:rsidR="000941AF" w:rsidRPr="00F30F6C">
        <w:rPr>
          <w:sz w:val="28"/>
          <w:szCs w:val="28"/>
          <w:lang w:val="uk-UA"/>
        </w:rPr>
        <w:t>(додається)</w:t>
      </w:r>
      <w:r w:rsidRPr="00F30F6C">
        <w:rPr>
          <w:sz w:val="28"/>
          <w:szCs w:val="28"/>
          <w:lang w:val="uk-UA"/>
        </w:rPr>
        <w:t>.</w:t>
      </w:r>
    </w:p>
    <w:p w14:paraId="0B226AEA" w14:textId="3797CB62" w:rsidR="00D32FBE" w:rsidRPr="001C539E" w:rsidRDefault="00D32FBE" w:rsidP="00D32FBE">
      <w:pPr>
        <w:tabs>
          <w:tab w:val="left" w:pos="1276"/>
        </w:tabs>
        <w:ind w:firstLine="720"/>
        <w:jc w:val="both"/>
        <w:rPr>
          <w:sz w:val="28"/>
          <w:szCs w:val="28"/>
          <w:lang w:val="uk-UA"/>
        </w:rPr>
      </w:pPr>
      <w:r w:rsidRPr="001C539E">
        <w:rPr>
          <w:sz w:val="28"/>
          <w:szCs w:val="28"/>
          <w:lang w:val="uk-UA"/>
        </w:rPr>
        <w:t>2.</w:t>
      </w:r>
      <w:r w:rsidRPr="001C539E">
        <w:rPr>
          <w:sz w:val="28"/>
          <w:szCs w:val="28"/>
          <w:lang w:val="uk-UA"/>
        </w:rPr>
        <w:tab/>
        <w:t>Фінансовому управлінню міської ради забезпечити фінансування заходів вищевказаної Програми.</w:t>
      </w:r>
    </w:p>
    <w:p w14:paraId="426C4D3A" w14:textId="3D484255" w:rsidR="00D32FBE" w:rsidRPr="00D32FBE" w:rsidRDefault="00D32FBE" w:rsidP="00D32FBE">
      <w:pPr>
        <w:tabs>
          <w:tab w:val="left" w:pos="1276"/>
        </w:tabs>
        <w:ind w:firstLine="720"/>
        <w:jc w:val="both"/>
        <w:rPr>
          <w:sz w:val="28"/>
          <w:szCs w:val="28"/>
          <w:lang w:val="uk-UA"/>
        </w:rPr>
      </w:pPr>
      <w:r w:rsidRPr="001C539E">
        <w:rPr>
          <w:sz w:val="28"/>
          <w:szCs w:val="28"/>
          <w:lang w:val="uk-UA"/>
        </w:rPr>
        <w:t>3.</w:t>
      </w:r>
      <w:r w:rsidRPr="001C539E">
        <w:rPr>
          <w:sz w:val="28"/>
          <w:szCs w:val="28"/>
          <w:lang w:val="uk-UA"/>
        </w:rPr>
        <w:tab/>
      </w:r>
      <w:r w:rsidR="001164CD" w:rsidRPr="001164CD">
        <w:rPr>
          <w:sz w:val="28"/>
          <w:szCs w:val="28"/>
          <w:lang w:val="uk-UA"/>
        </w:rPr>
        <w:t>Глухівсько</w:t>
      </w:r>
      <w:r w:rsidR="001164CD">
        <w:rPr>
          <w:sz w:val="28"/>
          <w:szCs w:val="28"/>
          <w:lang w:val="uk-UA"/>
        </w:rPr>
        <w:t>му</w:t>
      </w:r>
      <w:r w:rsidR="001164CD" w:rsidRPr="001164CD">
        <w:rPr>
          <w:sz w:val="28"/>
          <w:szCs w:val="28"/>
          <w:lang w:val="uk-UA"/>
        </w:rPr>
        <w:t xml:space="preserve"> комунально</w:t>
      </w:r>
      <w:r w:rsidR="001164CD">
        <w:rPr>
          <w:sz w:val="28"/>
          <w:szCs w:val="28"/>
          <w:lang w:val="uk-UA"/>
        </w:rPr>
        <w:t>му</w:t>
      </w:r>
      <w:r w:rsidR="001164CD" w:rsidRPr="001164CD">
        <w:rPr>
          <w:sz w:val="28"/>
          <w:szCs w:val="28"/>
          <w:lang w:val="uk-UA"/>
        </w:rPr>
        <w:t xml:space="preserve"> виробничо</w:t>
      </w:r>
      <w:r w:rsidR="001164CD">
        <w:rPr>
          <w:sz w:val="28"/>
          <w:szCs w:val="28"/>
          <w:lang w:val="uk-UA"/>
        </w:rPr>
        <w:t>му</w:t>
      </w:r>
      <w:r w:rsidR="001164CD" w:rsidRPr="001164CD">
        <w:rPr>
          <w:sz w:val="28"/>
          <w:szCs w:val="28"/>
          <w:lang w:val="uk-UA"/>
        </w:rPr>
        <w:t xml:space="preserve"> управлінн</w:t>
      </w:r>
      <w:r w:rsidR="001164CD">
        <w:rPr>
          <w:sz w:val="28"/>
          <w:szCs w:val="28"/>
          <w:lang w:val="uk-UA"/>
        </w:rPr>
        <w:t>ю</w:t>
      </w:r>
      <w:r w:rsidR="001164CD" w:rsidRPr="001164CD">
        <w:rPr>
          <w:sz w:val="28"/>
          <w:szCs w:val="28"/>
          <w:lang w:val="uk-UA"/>
        </w:rPr>
        <w:t xml:space="preserve"> водогінно-каналізаційного господарства</w:t>
      </w:r>
      <w:r w:rsidRPr="001C539E">
        <w:rPr>
          <w:sz w:val="28"/>
          <w:szCs w:val="28"/>
          <w:lang w:val="uk-UA"/>
        </w:rPr>
        <w:t xml:space="preserve"> (</w:t>
      </w:r>
      <w:r w:rsidR="001164CD">
        <w:rPr>
          <w:sz w:val="28"/>
          <w:szCs w:val="28"/>
          <w:lang w:val="uk-UA"/>
        </w:rPr>
        <w:t>Рак С.О</w:t>
      </w:r>
      <w:r w:rsidRPr="001C539E">
        <w:rPr>
          <w:sz w:val="28"/>
          <w:szCs w:val="28"/>
          <w:lang w:val="uk-UA"/>
        </w:rPr>
        <w:t xml:space="preserve">.) надати інформацію про </w:t>
      </w:r>
      <w:r w:rsidR="001164CD">
        <w:rPr>
          <w:sz w:val="28"/>
          <w:szCs w:val="28"/>
          <w:lang w:val="uk-UA"/>
        </w:rPr>
        <w:t>результати</w:t>
      </w:r>
      <w:r w:rsidRPr="001C539E">
        <w:rPr>
          <w:sz w:val="28"/>
          <w:szCs w:val="28"/>
          <w:lang w:val="uk-UA"/>
        </w:rPr>
        <w:t xml:space="preserve"> виконання Програми постійній комісії міської ради з питань планування фінансів, бюджету та соціально-економічного розвитку (голова – </w:t>
      </w:r>
      <w:r w:rsidRPr="00D32FBE">
        <w:rPr>
          <w:sz w:val="28"/>
          <w:szCs w:val="28"/>
          <w:lang w:val="uk-UA"/>
        </w:rPr>
        <w:t>Савицький</w:t>
      </w:r>
      <w:r w:rsidR="00FE070F">
        <w:rPr>
          <w:sz w:val="28"/>
          <w:szCs w:val="28"/>
          <w:lang w:val="uk-UA"/>
        </w:rPr>
        <w:t> </w:t>
      </w:r>
      <w:r w:rsidRPr="00D32FBE">
        <w:rPr>
          <w:sz w:val="28"/>
          <w:szCs w:val="28"/>
          <w:lang w:val="uk-UA"/>
        </w:rPr>
        <w:t>О.Д.)</w:t>
      </w:r>
      <w:r w:rsidR="001164CD">
        <w:rPr>
          <w:sz w:val="28"/>
          <w:szCs w:val="28"/>
          <w:lang w:val="uk-UA"/>
        </w:rPr>
        <w:t xml:space="preserve"> до 02 лютого 2021 року</w:t>
      </w:r>
      <w:r w:rsidRPr="00D32FBE">
        <w:rPr>
          <w:sz w:val="28"/>
          <w:szCs w:val="28"/>
          <w:lang w:val="uk-UA"/>
        </w:rPr>
        <w:t>.</w:t>
      </w:r>
    </w:p>
    <w:p w14:paraId="37289A9A" w14:textId="4FDB8914" w:rsidR="006B6534" w:rsidRPr="00F30F6C" w:rsidRDefault="001268AD" w:rsidP="00D32FBE">
      <w:pPr>
        <w:ind w:firstLine="720"/>
        <w:jc w:val="both"/>
        <w:rPr>
          <w:sz w:val="28"/>
          <w:szCs w:val="28"/>
          <w:lang w:val="uk-UA"/>
        </w:rPr>
      </w:pPr>
      <w:r w:rsidRPr="00D32FBE">
        <w:rPr>
          <w:sz w:val="28"/>
          <w:szCs w:val="28"/>
          <w:lang w:val="uk-UA"/>
        </w:rPr>
        <w:t xml:space="preserve">4. </w:t>
      </w:r>
      <w:r w:rsidR="00D37A26" w:rsidRPr="00D32FBE">
        <w:rPr>
          <w:sz w:val="28"/>
          <w:szCs w:val="28"/>
          <w:lang w:val="uk-UA"/>
        </w:rPr>
        <w:t>Контроль за виконанням цього рішення покласти</w:t>
      </w:r>
      <w:r w:rsidR="006175EB" w:rsidRPr="00D32FBE">
        <w:rPr>
          <w:sz w:val="28"/>
          <w:szCs w:val="28"/>
          <w:lang w:val="uk-UA"/>
        </w:rPr>
        <w:t xml:space="preserve"> на</w:t>
      </w:r>
      <w:r w:rsidR="00D37A26" w:rsidRPr="00D32FBE">
        <w:rPr>
          <w:sz w:val="28"/>
          <w:szCs w:val="28"/>
          <w:lang w:val="uk-UA"/>
        </w:rPr>
        <w:t xml:space="preserve"> постійну комісію </w:t>
      </w:r>
      <w:r w:rsidR="00BE17FD" w:rsidRPr="00D32FBE">
        <w:rPr>
          <w:sz w:val="28"/>
          <w:szCs w:val="28"/>
          <w:lang w:val="uk-UA"/>
        </w:rPr>
        <w:t xml:space="preserve">з питань планування фінансів, бюджету та соціально-економічного розвитку міської ради (голова комісії </w:t>
      </w:r>
      <w:r w:rsidRPr="00D32FBE">
        <w:rPr>
          <w:sz w:val="28"/>
          <w:szCs w:val="28"/>
          <w:lang w:val="uk-UA"/>
        </w:rPr>
        <w:t>Савицький О</w:t>
      </w:r>
      <w:r w:rsidR="00BE17FD" w:rsidRPr="00D32FBE">
        <w:rPr>
          <w:sz w:val="28"/>
          <w:szCs w:val="28"/>
          <w:lang w:val="uk-UA"/>
        </w:rPr>
        <w:t>.</w:t>
      </w:r>
      <w:r w:rsidRPr="00D32FBE">
        <w:rPr>
          <w:sz w:val="28"/>
          <w:szCs w:val="28"/>
          <w:lang w:val="uk-UA"/>
        </w:rPr>
        <w:t>Д.</w:t>
      </w:r>
      <w:r w:rsidR="00BE17FD" w:rsidRPr="00D32FBE">
        <w:rPr>
          <w:sz w:val="28"/>
          <w:szCs w:val="28"/>
          <w:lang w:val="uk-UA"/>
        </w:rPr>
        <w:t>)</w:t>
      </w:r>
      <w:r w:rsidR="00D37A26" w:rsidRPr="00D32FBE">
        <w:rPr>
          <w:sz w:val="28"/>
          <w:szCs w:val="28"/>
          <w:lang w:val="uk-UA"/>
        </w:rPr>
        <w:t>.</w:t>
      </w:r>
    </w:p>
    <w:p w14:paraId="2BBFC869" w14:textId="77777777" w:rsidR="006B6534" w:rsidRPr="00F30F6C" w:rsidRDefault="006B6534" w:rsidP="006B6534">
      <w:pPr>
        <w:tabs>
          <w:tab w:val="left" w:pos="7020"/>
        </w:tabs>
        <w:rPr>
          <w:sz w:val="28"/>
          <w:szCs w:val="28"/>
          <w:lang w:val="uk-UA"/>
        </w:rPr>
      </w:pPr>
    </w:p>
    <w:p w14:paraId="77781C0A" w14:textId="77777777" w:rsidR="006B6534" w:rsidRPr="00F30F6C" w:rsidRDefault="006B6534" w:rsidP="006B6534">
      <w:pPr>
        <w:tabs>
          <w:tab w:val="left" w:pos="7020"/>
        </w:tabs>
        <w:rPr>
          <w:sz w:val="28"/>
          <w:szCs w:val="28"/>
          <w:lang w:val="uk-UA"/>
        </w:rPr>
      </w:pPr>
    </w:p>
    <w:p w14:paraId="55D898CD" w14:textId="7FCCCEA5" w:rsidR="006B6534" w:rsidRPr="006B6534" w:rsidRDefault="001268AD" w:rsidP="006B6534">
      <w:pPr>
        <w:tabs>
          <w:tab w:val="left" w:pos="7020"/>
        </w:tabs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м</w:t>
      </w:r>
      <w:r w:rsidR="006B6534" w:rsidRPr="006B6534">
        <w:rPr>
          <w:b/>
          <w:sz w:val="28"/>
          <w:szCs w:val="28"/>
          <w:lang w:val="uk-UA"/>
        </w:rPr>
        <w:t>іськ</w:t>
      </w:r>
      <w:r>
        <w:rPr>
          <w:b/>
          <w:sz w:val="28"/>
          <w:szCs w:val="28"/>
          <w:lang w:val="uk-UA"/>
        </w:rPr>
        <w:t>ої ради</w:t>
      </w:r>
      <w:r w:rsidR="006B6534" w:rsidRPr="006B6534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Юрій БУРЛАКА</w:t>
      </w:r>
      <w:r w:rsidR="00BE17FD" w:rsidRPr="006B6534">
        <w:rPr>
          <w:sz w:val="28"/>
          <w:szCs w:val="28"/>
          <w:lang w:val="uk-UA"/>
        </w:rPr>
        <w:t xml:space="preserve"> </w:t>
      </w:r>
    </w:p>
    <w:p w14:paraId="716AE356" w14:textId="0907A286" w:rsidR="00D37A26" w:rsidRPr="0031309E" w:rsidRDefault="006B6534" w:rsidP="00D37A26">
      <w:pPr>
        <w:ind w:left="6300"/>
        <w:rPr>
          <w:sz w:val="28"/>
          <w:szCs w:val="28"/>
          <w:lang w:val="uk-UA"/>
        </w:rPr>
      </w:pPr>
      <w:r w:rsidRPr="006B6534">
        <w:rPr>
          <w:sz w:val="28"/>
          <w:szCs w:val="28"/>
          <w:lang w:val="uk-UA"/>
        </w:rPr>
        <w:br w:type="page"/>
      </w:r>
      <w:r w:rsidR="00D32FBE">
        <w:rPr>
          <w:sz w:val="28"/>
          <w:szCs w:val="28"/>
          <w:lang w:val="uk-UA"/>
        </w:rPr>
        <w:lastRenderedPageBreak/>
        <w:t>ЗАТВЕРДЖЕНО</w:t>
      </w:r>
    </w:p>
    <w:p w14:paraId="2CA0458A" w14:textId="78C99035" w:rsidR="00D37A26" w:rsidRPr="0031309E" w:rsidRDefault="00D37A26" w:rsidP="00D37A26">
      <w:pPr>
        <w:ind w:left="6300"/>
        <w:rPr>
          <w:sz w:val="28"/>
          <w:szCs w:val="28"/>
          <w:lang w:val="uk-UA"/>
        </w:rPr>
      </w:pPr>
      <w:r w:rsidRPr="0031309E">
        <w:rPr>
          <w:sz w:val="28"/>
          <w:szCs w:val="28"/>
          <w:lang w:val="uk-UA"/>
        </w:rPr>
        <w:t>рішення міської ради</w:t>
      </w:r>
    </w:p>
    <w:p w14:paraId="1B989D2C" w14:textId="61D5387F" w:rsidR="00D37A26" w:rsidRPr="009A1F35" w:rsidRDefault="009A1F35" w:rsidP="00D37A26">
      <w:pPr>
        <w:ind w:left="6300"/>
        <w:rPr>
          <w:sz w:val="28"/>
          <w:szCs w:val="28"/>
          <w:lang w:val="en-US"/>
        </w:rPr>
      </w:pPr>
      <w:r w:rsidRPr="009A1F35">
        <w:rPr>
          <w:sz w:val="28"/>
          <w:szCs w:val="28"/>
          <w:u w:val="single"/>
          <w:lang w:val="en-US"/>
        </w:rPr>
        <w:t>26.06.2020</w:t>
      </w:r>
      <w:r w:rsidR="00C85CE9">
        <w:rPr>
          <w:sz w:val="28"/>
          <w:szCs w:val="28"/>
          <w:lang w:val="uk-UA"/>
        </w:rPr>
        <w:t xml:space="preserve"> </w:t>
      </w:r>
      <w:r w:rsidR="00D37A26" w:rsidRPr="0031309E">
        <w:rPr>
          <w:sz w:val="28"/>
          <w:szCs w:val="28"/>
          <w:lang w:val="uk-UA"/>
        </w:rPr>
        <w:t>№</w:t>
      </w:r>
      <w:r w:rsidR="00C85CE9">
        <w:rPr>
          <w:sz w:val="28"/>
          <w:szCs w:val="28"/>
          <w:lang w:val="uk-UA"/>
        </w:rPr>
        <w:t xml:space="preserve"> </w:t>
      </w:r>
      <w:r w:rsidRPr="009A1F35">
        <w:rPr>
          <w:sz w:val="28"/>
          <w:szCs w:val="28"/>
          <w:u w:val="single"/>
          <w:lang w:val="en-US"/>
        </w:rPr>
        <w:t>477</w:t>
      </w:r>
    </w:p>
    <w:p w14:paraId="48D252E3" w14:textId="77777777" w:rsidR="00D37A26" w:rsidRPr="0031309E" w:rsidRDefault="00D37A26" w:rsidP="00D37A26">
      <w:pPr>
        <w:ind w:left="6300"/>
        <w:rPr>
          <w:sz w:val="28"/>
          <w:szCs w:val="28"/>
          <w:lang w:val="uk-UA"/>
        </w:rPr>
      </w:pPr>
    </w:p>
    <w:p w14:paraId="47C2A741" w14:textId="77777777" w:rsidR="00F30F6C" w:rsidRPr="00DB7845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11974BD2" w14:textId="77777777" w:rsidR="00F30F6C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74447DA5" w14:textId="77777777" w:rsidR="00F30F6C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0295124A" w14:textId="77777777" w:rsidR="00F30F6C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2BEB515D" w14:textId="77777777" w:rsidR="00F30F6C" w:rsidRPr="00DB7845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7D9D2444" w14:textId="77777777" w:rsidR="00F30F6C" w:rsidRPr="00DB7845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1085407D" w14:textId="77777777" w:rsidR="00F30F6C" w:rsidRPr="00DB7845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6307B195" w14:textId="77777777" w:rsidR="00F30F6C" w:rsidRPr="00DB7845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3934877B" w14:textId="77777777" w:rsidR="00F30F6C" w:rsidRPr="00DB7845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2F3E582B" w14:textId="6A37C667" w:rsidR="00BE17FD" w:rsidRPr="00D32FBE" w:rsidRDefault="00F30F6C" w:rsidP="00BE17FD">
      <w:pPr>
        <w:jc w:val="center"/>
        <w:rPr>
          <w:b/>
          <w:sz w:val="32"/>
          <w:szCs w:val="32"/>
          <w:lang w:val="uk-UA"/>
        </w:rPr>
      </w:pPr>
      <w:r w:rsidRPr="00D32FBE">
        <w:rPr>
          <w:b/>
          <w:sz w:val="32"/>
          <w:szCs w:val="32"/>
          <w:lang w:val="uk-UA"/>
        </w:rPr>
        <w:t xml:space="preserve">Міська цільова </w:t>
      </w:r>
      <w:r w:rsidR="00D32FBE" w:rsidRPr="00D32FBE">
        <w:rPr>
          <w:b/>
          <w:sz w:val="32"/>
          <w:szCs w:val="32"/>
          <w:lang w:val="uk-UA"/>
        </w:rPr>
        <w:t xml:space="preserve">програма </w:t>
      </w:r>
      <w:r w:rsidR="00BE17FD" w:rsidRPr="00D32FBE">
        <w:rPr>
          <w:b/>
          <w:sz w:val="32"/>
          <w:szCs w:val="32"/>
          <w:lang w:val="uk-UA"/>
        </w:rPr>
        <w:t xml:space="preserve">поповнення статутного капіталу Глухівського комунального виробничого управління водогінно-каналізаційного господарства </w:t>
      </w:r>
    </w:p>
    <w:p w14:paraId="05C94556" w14:textId="72C0741B" w:rsidR="00F30F6C" w:rsidRPr="00DB7845" w:rsidRDefault="00BE17FD" w:rsidP="00BE17FD">
      <w:pPr>
        <w:jc w:val="center"/>
        <w:rPr>
          <w:b/>
          <w:bCs/>
          <w:sz w:val="48"/>
          <w:szCs w:val="48"/>
          <w:lang w:val="uk-UA"/>
        </w:rPr>
      </w:pPr>
      <w:r w:rsidRPr="00D32FBE">
        <w:rPr>
          <w:b/>
          <w:sz w:val="32"/>
          <w:szCs w:val="32"/>
          <w:lang w:val="uk-UA"/>
        </w:rPr>
        <w:t>на 20</w:t>
      </w:r>
      <w:r w:rsidR="001268AD" w:rsidRPr="00D32FBE">
        <w:rPr>
          <w:b/>
          <w:sz w:val="32"/>
          <w:szCs w:val="32"/>
          <w:lang w:val="uk-UA"/>
        </w:rPr>
        <w:t>20</w:t>
      </w:r>
      <w:r w:rsidRPr="00D32FBE">
        <w:rPr>
          <w:b/>
          <w:sz w:val="32"/>
          <w:szCs w:val="32"/>
          <w:lang w:val="uk-UA"/>
        </w:rPr>
        <w:t xml:space="preserve"> рік</w:t>
      </w:r>
    </w:p>
    <w:p w14:paraId="1575B44F" w14:textId="77777777" w:rsidR="00BE17FD" w:rsidRDefault="00F30F6C" w:rsidP="00BE17FD">
      <w:pPr>
        <w:jc w:val="center"/>
        <w:rPr>
          <w:b/>
          <w:bCs/>
          <w:sz w:val="28"/>
          <w:szCs w:val="28"/>
          <w:lang w:val="uk-UA"/>
        </w:rPr>
      </w:pPr>
      <w:r w:rsidRPr="00DB7845">
        <w:rPr>
          <w:b/>
          <w:bCs/>
          <w:sz w:val="28"/>
          <w:szCs w:val="28"/>
          <w:lang w:val="uk-UA"/>
        </w:rPr>
        <w:br w:type="page"/>
      </w:r>
    </w:p>
    <w:p w14:paraId="5F92F9CA" w14:textId="11391976" w:rsidR="00BE17FD" w:rsidRPr="006A43B4" w:rsidRDefault="00BE17FD" w:rsidP="006A43B4">
      <w:pPr>
        <w:pStyle w:val="a6"/>
        <w:numPr>
          <w:ilvl w:val="0"/>
          <w:numId w:val="11"/>
        </w:numPr>
        <w:jc w:val="center"/>
        <w:rPr>
          <w:b/>
          <w:bCs/>
          <w:sz w:val="28"/>
          <w:szCs w:val="28"/>
          <w:lang w:val="uk-UA"/>
        </w:rPr>
      </w:pPr>
      <w:r w:rsidRPr="006A43B4">
        <w:rPr>
          <w:b/>
          <w:bCs/>
          <w:sz w:val="28"/>
          <w:szCs w:val="28"/>
          <w:lang w:val="uk-UA"/>
        </w:rPr>
        <w:lastRenderedPageBreak/>
        <w:t>Паспорт</w:t>
      </w:r>
      <w:r w:rsidR="00D32FBE" w:rsidRPr="006A43B4">
        <w:rPr>
          <w:b/>
          <w:bCs/>
          <w:sz w:val="28"/>
          <w:szCs w:val="28"/>
          <w:lang w:val="uk-UA"/>
        </w:rPr>
        <w:t xml:space="preserve"> Програми</w:t>
      </w:r>
    </w:p>
    <w:p w14:paraId="333DE442" w14:textId="77777777" w:rsidR="00BE17FD" w:rsidRPr="00DB7845" w:rsidRDefault="00BE17FD" w:rsidP="00BE17FD">
      <w:pPr>
        <w:jc w:val="center"/>
        <w:rPr>
          <w:b/>
          <w:bCs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3240"/>
        <w:gridCol w:w="5863"/>
      </w:tblGrid>
      <w:tr w:rsidR="00BE17FD" w:rsidRPr="00DB7845" w14:paraId="01A23296" w14:textId="77777777" w:rsidTr="008C65D9">
        <w:tc>
          <w:tcPr>
            <w:tcW w:w="468" w:type="dxa"/>
            <w:shd w:val="clear" w:color="auto" w:fill="auto"/>
          </w:tcPr>
          <w:p w14:paraId="686A99E8" w14:textId="77777777" w:rsidR="00BE17FD" w:rsidRPr="00DB7845" w:rsidRDefault="00BE17FD" w:rsidP="008C65D9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DB7845">
              <w:rPr>
                <w:bCs/>
                <w:sz w:val="28"/>
                <w:szCs w:val="28"/>
                <w:lang w:val="uk-UA"/>
              </w:rPr>
              <w:t>1.</w:t>
            </w:r>
          </w:p>
        </w:tc>
        <w:tc>
          <w:tcPr>
            <w:tcW w:w="3240" w:type="dxa"/>
            <w:shd w:val="clear" w:color="auto" w:fill="auto"/>
          </w:tcPr>
          <w:p w14:paraId="5C9F42A1" w14:textId="011BD98D" w:rsidR="00BE17FD" w:rsidRPr="00DB7845" w:rsidRDefault="00BE17FD" w:rsidP="00D32FBE">
            <w:pPr>
              <w:rPr>
                <w:bCs/>
                <w:sz w:val="28"/>
                <w:szCs w:val="28"/>
                <w:lang w:val="uk-UA"/>
              </w:rPr>
            </w:pPr>
            <w:r w:rsidRPr="00DB7845">
              <w:rPr>
                <w:bCs/>
                <w:sz w:val="28"/>
                <w:szCs w:val="28"/>
                <w:lang w:val="uk-UA"/>
              </w:rPr>
              <w:t xml:space="preserve">Ініціатор розроблення </w:t>
            </w:r>
            <w:r w:rsidR="00D32FBE" w:rsidRPr="00DB7845">
              <w:rPr>
                <w:bCs/>
                <w:sz w:val="28"/>
                <w:szCs w:val="28"/>
                <w:lang w:val="uk-UA"/>
              </w:rPr>
              <w:t>Програми</w:t>
            </w:r>
          </w:p>
        </w:tc>
        <w:tc>
          <w:tcPr>
            <w:tcW w:w="5863" w:type="dxa"/>
            <w:shd w:val="clear" w:color="auto" w:fill="auto"/>
          </w:tcPr>
          <w:p w14:paraId="64CC0329" w14:textId="77777777" w:rsidR="00BE17FD" w:rsidRPr="00DB7845" w:rsidRDefault="00BE17FD" w:rsidP="008C65D9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DB7845">
              <w:rPr>
                <w:bCs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D32FBE" w:rsidRPr="00DB7845" w14:paraId="768434D1" w14:textId="77777777" w:rsidTr="0015229F">
        <w:tc>
          <w:tcPr>
            <w:tcW w:w="468" w:type="dxa"/>
            <w:shd w:val="clear" w:color="auto" w:fill="auto"/>
          </w:tcPr>
          <w:p w14:paraId="3D9A0519" w14:textId="512D6FCB" w:rsidR="00D32FBE" w:rsidRPr="00DB7845" w:rsidRDefault="00D32FBE" w:rsidP="00D32FBE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25CA9" w14:textId="69850F6F" w:rsidR="00D32FBE" w:rsidRPr="00DB7845" w:rsidRDefault="00D32FBE" w:rsidP="00D32FBE">
            <w:pPr>
              <w:rPr>
                <w:bCs/>
                <w:sz w:val="28"/>
                <w:szCs w:val="28"/>
                <w:lang w:val="uk-UA"/>
              </w:rPr>
            </w:pPr>
            <w:r w:rsidRPr="0019593A">
              <w:rPr>
                <w:sz w:val="28"/>
                <w:lang w:val="uk-UA"/>
              </w:rPr>
              <w:t xml:space="preserve">Дата, номер і назва розпорядження міського голови про розроблення програми 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3369A24D" w14:textId="18E1D9C3" w:rsidR="00D32FBE" w:rsidRPr="00DB7845" w:rsidRDefault="00D32FBE" w:rsidP="00D32FBE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19593A">
              <w:rPr>
                <w:sz w:val="28"/>
                <w:szCs w:val="28"/>
                <w:lang w:val="uk-UA"/>
              </w:rPr>
              <w:t xml:space="preserve">Розпорядження міського голови від </w:t>
            </w:r>
            <w:r w:rsidRPr="0052795B">
              <w:rPr>
                <w:sz w:val="28"/>
                <w:szCs w:val="28"/>
                <w:lang w:val="uk-UA"/>
              </w:rPr>
              <w:t>1</w:t>
            </w:r>
            <w:r w:rsidR="001450ED">
              <w:rPr>
                <w:sz w:val="28"/>
                <w:szCs w:val="28"/>
                <w:lang w:val="uk-UA"/>
              </w:rPr>
              <w:t>2</w:t>
            </w:r>
            <w:r w:rsidRPr="0052795B">
              <w:rPr>
                <w:sz w:val="28"/>
                <w:szCs w:val="28"/>
                <w:lang w:val="uk-UA"/>
              </w:rPr>
              <w:t>.</w:t>
            </w:r>
            <w:r w:rsidR="0052795B" w:rsidRPr="0052795B">
              <w:rPr>
                <w:sz w:val="28"/>
                <w:szCs w:val="28"/>
                <w:lang w:val="uk-UA"/>
              </w:rPr>
              <w:t>06</w:t>
            </w:r>
            <w:r w:rsidRPr="0052795B">
              <w:rPr>
                <w:sz w:val="28"/>
                <w:szCs w:val="28"/>
                <w:lang w:val="uk-UA"/>
              </w:rPr>
              <w:t>.20</w:t>
            </w:r>
            <w:r w:rsidR="0052795B" w:rsidRPr="0052795B">
              <w:rPr>
                <w:sz w:val="28"/>
                <w:szCs w:val="28"/>
                <w:lang w:val="uk-UA"/>
              </w:rPr>
              <w:t>20</w:t>
            </w:r>
            <w:r w:rsidRPr="0052795B">
              <w:rPr>
                <w:sz w:val="28"/>
                <w:szCs w:val="28"/>
                <w:lang w:val="uk-UA"/>
              </w:rPr>
              <w:t xml:space="preserve"> № </w:t>
            </w:r>
            <w:r w:rsidR="001450ED">
              <w:rPr>
                <w:sz w:val="28"/>
                <w:szCs w:val="28"/>
                <w:lang w:val="uk-UA"/>
              </w:rPr>
              <w:t>119</w:t>
            </w:r>
            <w:r w:rsidRPr="0052795B">
              <w:rPr>
                <w:sz w:val="28"/>
                <w:szCs w:val="28"/>
                <w:lang w:val="uk-UA"/>
              </w:rPr>
              <w:t>-ОД</w:t>
            </w:r>
            <w:r w:rsidRPr="0019593A">
              <w:rPr>
                <w:sz w:val="28"/>
                <w:szCs w:val="28"/>
                <w:lang w:val="uk-UA"/>
              </w:rPr>
              <w:t xml:space="preserve"> «Про розробку про</w:t>
            </w:r>
            <w:r w:rsidR="001164CD">
              <w:rPr>
                <w:sz w:val="28"/>
                <w:szCs w:val="28"/>
                <w:lang w:val="uk-UA"/>
              </w:rPr>
              <w:t>є</w:t>
            </w:r>
            <w:r w:rsidRPr="0019593A">
              <w:rPr>
                <w:sz w:val="28"/>
                <w:szCs w:val="28"/>
                <w:lang w:val="uk-UA"/>
              </w:rPr>
              <w:t xml:space="preserve">кту </w:t>
            </w:r>
            <w:r w:rsidRPr="00D32FBE">
              <w:rPr>
                <w:sz w:val="28"/>
                <w:szCs w:val="28"/>
                <w:lang w:val="uk-UA"/>
              </w:rPr>
              <w:t>міської цільової Програми поповнення статутного капіталу Глухівського комунального виробничого управління водогінно-каналізаційного господарства на 2020 рік</w:t>
            </w:r>
            <w:r w:rsidRPr="0019593A">
              <w:rPr>
                <w:sz w:val="28"/>
                <w:szCs w:val="28"/>
                <w:lang w:val="uk-UA"/>
              </w:rPr>
              <w:t>»</w:t>
            </w:r>
          </w:p>
        </w:tc>
      </w:tr>
      <w:tr w:rsidR="00D32FBE" w:rsidRPr="00DB7845" w14:paraId="5B826276" w14:textId="77777777" w:rsidTr="008C65D9">
        <w:tc>
          <w:tcPr>
            <w:tcW w:w="468" w:type="dxa"/>
            <w:shd w:val="clear" w:color="auto" w:fill="auto"/>
          </w:tcPr>
          <w:p w14:paraId="467B4D2E" w14:textId="45AB779D" w:rsidR="00D32FBE" w:rsidRPr="00DB7845" w:rsidRDefault="00D32FBE" w:rsidP="00D32FBE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3</w:t>
            </w:r>
            <w:r w:rsidRPr="00DB7845">
              <w:rPr>
                <w:bCs/>
                <w:sz w:val="28"/>
                <w:szCs w:val="28"/>
                <w:lang w:val="uk-UA"/>
              </w:rPr>
              <w:t>.</w:t>
            </w:r>
          </w:p>
        </w:tc>
        <w:tc>
          <w:tcPr>
            <w:tcW w:w="3240" w:type="dxa"/>
            <w:shd w:val="clear" w:color="auto" w:fill="auto"/>
          </w:tcPr>
          <w:p w14:paraId="034CA965" w14:textId="77777777" w:rsidR="00D32FBE" w:rsidRPr="00DB7845" w:rsidRDefault="00D32FBE" w:rsidP="00D32FBE">
            <w:pPr>
              <w:rPr>
                <w:bCs/>
                <w:sz w:val="28"/>
                <w:szCs w:val="28"/>
                <w:lang w:val="uk-UA"/>
              </w:rPr>
            </w:pPr>
            <w:r w:rsidRPr="00DB7845">
              <w:rPr>
                <w:bCs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863" w:type="dxa"/>
            <w:shd w:val="clear" w:color="auto" w:fill="auto"/>
          </w:tcPr>
          <w:p w14:paraId="2F0B31CD" w14:textId="77777777" w:rsidR="00D32FBE" w:rsidRPr="00DB7845" w:rsidRDefault="00D32FBE" w:rsidP="00D32FBE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DB7845">
              <w:rPr>
                <w:bCs/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D32FBE" w:rsidRPr="00DB7845" w14:paraId="514E48A3" w14:textId="77777777" w:rsidTr="008C65D9">
        <w:tc>
          <w:tcPr>
            <w:tcW w:w="468" w:type="dxa"/>
            <w:shd w:val="clear" w:color="auto" w:fill="auto"/>
          </w:tcPr>
          <w:p w14:paraId="3F16326B" w14:textId="77777777" w:rsidR="00D32FBE" w:rsidRPr="00DB7845" w:rsidRDefault="00D32FBE" w:rsidP="00D32FBE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DB7845">
              <w:rPr>
                <w:bCs/>
                <w:sz w:val="28"/>
                <w:szCs w:val="28"/>
                <w:lang w:val="uk-UA"/>
              </w:rPr>
              <w:t>4.</w:t>
            </w:r>
          </w:p>
        </w:tc>
        <w:tc>
          <w:tcPr>
            <w:tcW w:w="3240" w:type="dxa"/>
            <w:shd w:val="clear" w:color="auto" w:fill="auto"/>
          </w:tcPr>
          <w:p w14:paraId="519919D2" w14:textId="52290B16" w:rsidR="00D32FBE" w:rsidRPr="00DB7845" w:rsidRDefault="00D32FBE" w:rsidP="00D32FBE">
            <w:pPr>
              <w:rPr>
                <w:bCs/>
                <w:sz w:val="28"/>
                <w:szCs w:val="28"/>
                <w:lang w:val="uk-UA"/>
              </w:rPr>
            </w:pPr>
            <w:r w:rsidRPr="00DB7845">
              <w:rPr>
                <w:bCs/>
                <w:sz w:val="28"/>
                <w:szCs w:val="28"/>
                <w:lang w:val="uk-UA"/>
              </w:rPr>
              <w:t>Відповідальн</w:t>
            </w:r>
            <w:r>
              <w:rPr>
                <w:bCs/>
                <w:sz w:val="28"/>
                <w:szCs w:val="28"/>
                <w:lang w:val="uk-UA"/>
              </w:rPr>
              <w:t>ий</w:t>
            </w:r>
            <w:r w:rsidRPr="00DB7845">
              <w:rPr>
                <w:bCs/>
                <w:sz w:val="28"/>
                <w:szCs w:val="28"/>
                <w:lang w:val="uk-UA"/>
              </w:rPr>
              <w:t xml:space="preserve"> виконав</w:t>
            </w:r>
            <w:r>
              <w:rPr>
                <w:bCs/>
                <w:sz w:val="28"/>
                <w:szCs w:val="28"/>
                <w:lang w:val="uk-UA"/>
              </w:rPr>
              <w:t>е</w:t>
            </w:r>
            <w:r w:rsidRPr="00DB7845">
              <w:rPr>
                <w:bCs/>
                <w:sz w:val="28"/>
                <w:szCs w:val="28"/>
                <w:lang w:val="uk-UA"/>
              </w:rPr>
              <w:t>ц</w:t>
            </w:r>
            <w:r>
              <w:rPr>
                <w:bCs/>
                <w:sz w:val="28"/>
                <w:szCs w:val="28"/>
                <w:lang w:val="uk-UA"/>
              </w:rPr>
              <w:t>ь</w:t>
            </w:r>
            <w:r w:rsidRPr="00DB7845">
              <w:rPr>
                <w:bCs/>
                <w:sz w:val="28"/>
                <w:szCs w:val="28"/>
                <w:lang w:val="uk-UA"/>
              </w:rPr>
              <w:t xml:space="preserve"> Програми</w:t>
            </w:r>
          </w:p>
        </w:tc>
        <w:tc>
          <w:tcPr>
            <w:tcW w:w="5863" w:type="dxa"/>
            <w:shd w:val="clear" w:color="auto" w:fill="auto"/>
          </w:tcPr>
          <w:p w14:paraId="79807D27" w14:textId="0B9B1D7E" w:rsidR="00D32FBE" w:rsidRPr="00DB7845" w:rsidRDefault="00D32FBE" w:rsidP="00D32FBE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2D2551">
              <w:rPr>
                <w:sz w:val="28"/>
                <w:szCs w:val="28"/>
                <w:lang w:val="uk-UA"/>
              </w:rPr>
              <w:t>Глухівськ</w:t>
            </w:r>
            <w:r>
              <w:rPr>
                <w:sz w:val="28"/>
                <w:szCs w:val="28"/>
                <w:lang w:val="uk-UA"/>
              </w:rPr>
              <w:t>е</w:t>
            </w:r>
            <w:r w:rsidRPr="002D2551">
              <w:rPr>
                <w:sz w:val="28"/>
                <w:szCs w:val="28"/>
                <w:lang w:val="uk-UA"/>
              </w:rPr>
              <w:t xml:space="preserve"> комунальн</w:t>
            </w:r>
            <w:r>
              <w:rPr>
                <w:sz w:val="28"/>
                <w:szCs w:val="28"/>
                <w:lang w:val="uk-UA"/>
              </w:rPr>
              <w:t>е</w:t>
            </w:r>
            <w:r w:rsidRPr="002D2551">
              <w:rPr>
                <w:sz w:val="28"/>
                <w:szCs w:val="28"/>
                <w:lang w:val="uk-UA"/>
              </w:rPr>
              <w:t xml:space="preserve"> виробнич</w:t>
            </w:r>
            <w:r>
              <w:rPr>
                <w:sz w:val="28"/>
                <w:szCs w:val="28"/>
                <w:lang w:val="uk-UA"/>
              </w:rPr>
              <w:t>е</w:t>
            </w:r>
            <w:r w:rsidRPr="002D2551">
              <w:rPr>
                <w:sz w:val="28"/>
                <w:szCs w:val="28"/>
                <w:lang w:val="uk-UA"/>
              </w:rPr>
              <w:t xml:space="preserve"> управління водогінно-каналізаційного господарства</w:t>
            </w:r>
          </w:p>
        </w:tc>
      </w:tr>
      <w:tr w:rsidR="0052795B" w:rsidRPr="00DB7845" w14:paraId="4ECBAF31" w14:textId="77777777" w:rsidTr="008C65D9">
        <w:tc>
          <w:tcPr>
            <w:tcW w:w="468" w:type="dxa"/>
            <w:shd w:val="clear" w:color="auto" w:fill="auto"/>
          </w:tcPr>
          <w:p w14:paraId="67308E10" w14:textId="00910A99" w:rsidR="0052795B" w:rsidRPr="00DB7845" w:rsidRDefault="0052795B" w:rsidP="00D32FBE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5.</w:t>
            </w:r>
          </w:p>
        </w:tc>
        <w:tc>
          <w:tcPr>
            <w:tcW w:w="3240" w:type="dxa"/>
            <w:shd w:val="clear" w:color="auto" w:fill="auto"/>
          </w:tcPr>
          <w:p w14:paraId="4CC6EC21" w14:textId="1BEC653A" w:rsidR="0052795B" w:rsidRPr="00DB7845" w:rsidRDefault="0052795B" w:rsidP="00D32FBE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863" w:type="dxa"/>
            <w:shd w:val="clear" w:color="auto" w:fill="auto"/>
          </w:tcPr>
          <w:p w14:paraId="065D928C" w14:textId="640425E1" w:rsidR="0052795B" w:rsidRPr="002D2551" w:rsidRDefault="00983ACF" w:rsidP="00D32FBE">
            <w:pPr>
              <w:jc w:val="center"/>
              <w:rPr>
                <w:sz w:val="28"/>
                <w:szCs w:val="28"/>
                <w:lang w:val="uk-UA"/>
              </w:rPr>
            </w:pPr>
            <w:r w:rsidRPr="002D2551">
              <w:rPr>
                <w:sz w:val="28"/>
                <w:szCs w:val="28"/>
                <w:lang w:val="uk-UA"/>
              </w:rPr>
              <w:t>Глухівськ</w:t>
            </w:r>
            <w:r>
              <w:rPr>
                <w:sz w:val="28"/>
                <w:szCs w:val="28"/>
                <w:lang w:val="uk-UA"/>
              </w:rPr>
              <w:t>е</w:t>
            </w:r>
            <w:r w:rsidRPr="002D2551">
              <w:rPr>
                <w:sz w:val="28"/>
                <w:szCs w:val="28"/>
                <w:lang w:val="uk-UA"/>
              </w:rPr>
              <w:t xml:space="preserve"> комунальн</w:t>
            </w:r>
            <w:r>
              <w:rPr>
                <w:sz w:val="28"/>
                <w:szCs w:val="28"/>
                <w:lang w:val="uk-UA"/>
              </w:rPr>
              <w:t>е</w:t>
            </w:r>
            <w:r w:rsidRPr="002D2551">
              <w:rPr>
                <w:sz w:val="28"/>
                <w:szCs w:val="28"/>
                <w:lang w:val="uk-UA"/>
              </w:rPr>
              <w:t xml:space="preserve"> виробнич</w:t>
            </w:r>
            <w:r>
              <w:rPr>
                <w:sz w:val="28"/>
                <w:szCs w:val="28"/>
                <w:lang w:val="uk-UA"/>
              </w:rPr>
              <w:t>е</w:t>
            </w:r>
            <w:r w:rsidRPr="002D2551">
              <w:rPr>
                <w:sz w:val="28"/>
                <w:szCs w:val="28"/>
                <w:lang w:val="uk-UA"/>
              </w:rPr>
              <w:t xml:space="preserve"> управління водогінно-каналізаційного господарства</w:t>
            </w:r>
            <w:r>
              <w:rPr>
                <w:sz w:val="28"/>
                <w:szCs w:val="28"/>
                <w:lang w:val="uk-UA"/>
              </w:rPr>
              <w:t xml:space="preserve">, </w:t>
            </w:r>
            <w:r w:rsidRPr="00983ACF"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  <w:r w:rsidR="006A43B4">
              <w:rPr>
                <w:sz w:val="28"/>
                <w:szCs w:val="28"/>
                <w:lang w:val="uk-UA"/>
              </w:rPr>
              <w:t>, обслуговуючий кооператив «Сліпород-вода»</w:t>
            </w:r>
          </w:p>
        </w:tc>
      </w:tr>
      <w:tr w:rsidR="00D32FBE" w:rsidRPr="00DB7845" w14:paraId="43D6810D" w14:textId="77777777" w:rsidTr="008C65D9">
        <w:tc>
          <w:tcPr>
            <w:tcW w:w="468" w:type="dxa"/>
            <w:shd w:val="clear" w:color="auto" w:fill="auto"/>
          </w:tcPr>
          <w:p w14:paraId="43457EA4" w14:textId="3C7A1003" w:rsidR="00D32FBE" w:rsidRPr="00DB7845" w:rsidRDefault="0052795B" w:rsidP="00D32FBE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6</w:t>
            </w:r>
            <w:r w:rsidR="00D32FBE" w:rsidRPr="00DB7845">
              <w:rPr>
                <w:bCs/>
                <w:sz w:val="28"/>
                <w:szCs w:val="28"/>
                <w:lang w:val="uk-UA"/>
              </w:rPr>
              <w:t>.</w:t>
            </w:r>
          </w:p>
        </w:tc>
        <w:tc>
          <w:tcPr>
            <w:tcW w:w="3240" w:type="dxa"/>
            <w:shd w:val="clear" w:color="auto" w:fill="auto"/>
          </w:tcPr>
          <w:p w14:paraId="5C1822DB" w14:textId="77777777" w:rsidR="00D32FBE" w:rsidRPr="00DB7845" w:rsidRDefault="00D32FBE" w:rsidP="00D32FBE">
            <w:pPr>
              <w:rPr>
                <w:bCs/>
                <w:sz w:val="28"/>
                <w:szCs w:val="28"/>
                <w:lang w:val="uk-UA"/>
              </w:rPr>
            </w:pPr>
            <w:r w:rsidRPr="00DB7845">
              <w:rPr>
                <w:bCs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863" w:type="dxa"/>
            <w:shd w:val="clear" w:color="auto" w:fill="auto"/>
          </w:tcPr>
          <w:p w14:paraId="24FE1E20" w14:textId="38165935" w:rsidR="00D32FBE" w:rsidRPr="00DB7845" w:rsidRDefault="00D32FBE" w:rsidP="00D32FBE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DB7845">
              <w:rPr>
                <w:bCs/>
                <w:sz w:val="28"/>
                <w:szCs w:val="28"/>
                <w:lang w:val="uk-UA"/>
              </w:rPr>
              <w:t>20</w:t>
            </w:r>
            <w:r>
              <w:rPr>
                <w:bCs/>
                <w:sz w:val="28"/>
                <w:szCs w:val="28"/>
                <w:lang w:val="uk-UA"/>
              </w:rPr>
              <w:t>20</w:t>
            </w:r>
            <w:r w:rsidRPr="00DB7845">
              <w:rPr>
                <w:bCs/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D32FBE" w:rsidRPr="00DB7845" w14:paraId="0DA41BA3" w14:textId="77777777" w:rsidTr="008C65D9">
        <w:tc>
          <w:tcPr>
            <w:tcW w:w="468" w:type="dxa"/>
            <w:shd w:val="clear" w:color="auto" w:fill="auto"/>
          </w:tcPr>
          <w:p w14:paraId="172197E2" w14:textId="7107F2BC" w:rsidR="00D32FBE" w:rsidRPr="00DB7845" w:rsidRDefault="0052795B" w:rsidP="00D32FBE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7</w:t>
            </w:r>
            <w:r w:rsidR="00D32FBE" w:rsidRPr="00DB7845">
              <w:rPr>
                <w:bCs/>
                <w:sz w:val="28"/>
                <w:szCs w:val="28"/>
                <w:lang w:val="uk-UA"/>
              </w:rPr>
              <w:t>.</w:t>
            </w:r>
          </w:p>
        </w:tc>
        <w:tc>
          <w:tcPr>
            <w:tcW w:w="3240" w:type="dxa"/>
            <w:shd w:val="clear" w:color="auto" w:fill="auto"/>
          </w:tcPr>
          <w:p w14:paraId="7ECC6980" w14:textId="7F9248BB" w:rsidR="00D32FBE" w:rsidRPr="00DB7845" w:rsidRDefault="00D32FBE" w:rsidP="00D32FBE">
            <w:pPr>
              <w:rPr>
                <w:bCs/>
                <w:sz w:val="28"/>
                <w:szCs w:val="28"/>
                <w:lang w:val="uk-UA"/>
              </w:rPr>
            </w:pPr>
            <w:r w:rsidRPr="00DB7845">
              <w:rPr>
                <w:bCs/>
                <w:sz w:val="28"/>
                <w:szCs w:val="28"/>
                <w:lang w:val="uk-UA"/>
              </w:rPr>
              <w:t>Джерел</w:t>
            </w:r>
            <w:r w:rsidR="0052795B">
              <w:rPr>
                <w:bCs/>
                <w:sz w:val="28"/>
                <w:szCs w:val="28"/>
                <w:lang w:val="uk-UA"/>
              </w:rPr>
              <w:t>о</w:t>
            </w:r>
            <w:r w:rsidRPr="00DB7845">
              <w:rPr>
                <w:bCs/>
                <w:sz w:val="28"/>
                <w:szCs w:val="28"/>
                <w:lang w:val="uk-UA"/>
              </w:rPr>
              <w:t xml:space="preserve"> фінансування</w:t>
            </w:r>
          </w:p>
        </w:tc>
        <w:tc>
          <w:tcPr>
            <w:tcW w:w="5863" w:type="dxa"/>
            <w:shd w:val="clear" w:color="auto" w:fill="auto"/>
          </w:tcPr>
          <w:p w14:paraId="02F860BE" w14:textId="6D769687" w:rsidR="00D32FBE" w:rsidRPr="00DB7845" w:rsidRDefault="0052795B" w:rsidP="00D32FBE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Кошти м</w:t>
            </w:r>
            <w:r w:rsidR="00D32FBE" w:rsidRPr="00DB7845">
              <w:rPr>
                <w:bCs/>
                <w:sz w:val="28"/>
                <w:szCs w:val="28"/>
                <w:lang w:val="uk-UA"/>
              </w:rPr>
              <w:t>іськ</w:t>
            </w:r>
            <w:r>
              <w:rPr>
                <w:bCs/>
                <w:sz w:val="28"/>
                <w:szCs w:val="28"/>
                <w:lang w:val="uk-UA"/>
              </w:rPr>
              <w:t>ого</w:t>
            </w:r>
            <w:r w:rsidR="00D32FBE" w:rsidRPr="00DB7845">
              <w:rPr>
                <w:bCs/>
                <w:sz w:val="28"/>
                <w:szCs w:val="28"/>
                <w:lang w:val="uk-UA"/>
              </w:rPr>
              <w:t xml:space="preserve"> бюджет</w:t>
            </w:r>
            <w:r>
              <w:rPr>
                <w:bCs/>
                <w:sz w:val="28"/>
                <w:szCs w:val="28"/>
                <w:lang w:val="uk-UA"/>
              </w:rPr>
              <w:t>у</w:t>
            </w:r>
          </w:p>
        </w:tc>
      </w:tr>
      <w:tr w:rsidR="00D32FBE" w:rsidRPr="00DB7845" w14:paraId="0DAAAFFD" w14:textId="77777777" w:rsidTr="008C65D9">
        <w:tc>
          <w:tcPr>
            <w:tcW w:w="468" w:type="dxa"/>
            <w:shd w:val="clear" w:color="auto" w:fill="auto"/>
          </w:tcPr>
          <w:p w14:paraId="6BC5020C" w14:textId="3F590BB2" w:rsidR="00D32FBE" w:rsidRPr="00DB7845" w:rsidRDefault="0052795B" w:rsidP="00D32FBE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8</w:t>
            </w:r>
            <w:r w:rsidR="00D32FBE" w:rsidRPr="00DB7845">
              <w:rPr>
                <w:bCs/>
                <w:sz w:val="28"/>
                <w:szCs w:val="28"/>
                <w:lang w:val="uk-UA"/>
              </w:rPr>
              <w:t>.</w:t>
            </w:r>
          </w:p>
        </w:tc>
        <w:tc>
          <w:tcPr>
            <w:tcW w:w="3240" w:type="dxa"/>
            <w:shd w:val="clear" w:color="auto" w:fill="auto"/>
          </w:tcPr>
          <w:p w14:paraId="7FEC824A" w14:textId="77777777" w:rsidR="00D32FBE" w:rsidRPr="00DB7845" w:rsidRDefault="00D32FBE" w:rsidP="00D32FBE">
            <w:pPr>
              <w:rPr>
                <w:bCs/>
                <w:sz w:val="28"/>
                <w:szCs w:val="28"/>
                <w:lang w:val="uk-UA"/>
              </w:rPr>
            </w:pPr>
            <w:r w:rsidRPr="00DB7845">
              <w:rPr>
                <w:bCs/>
                <w:sz w:val="28"/>
                <w:szCs w:val="28"/>
                <w:lang w:val="uk-UA"/>
              </w:rPr>
              <w:t>Обсяги фінансування</w:t>
            </w:r>
          </w:p>
        </w:tc>
        <w:tc>
          <w:tcPr>
            <w:tcW w:w="5863" w:type="dxa"/>
            <w:shd w:val="clear" w:color="auto" w:fill="auto"/>
          </w:tcPr>
          <w:p w14:paraId="2F4F3B82" w14:textId="7A2EEC58" w:rsidR="00D32FBE" w:rsidRPr="00DB7845" w:rsidRDefault="00D32FBE" w:rsidP="00D32FBE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106 тис. грн</w:t>
            </w:r>
          </w:p>
        </w:tc>
      </w:tr>
    </w:tbl>
    <w:p w14:paraId="682E3481" w14:textId="77777777" w:rsidR="00BE17FD" w:rsidRPr="00DB7845" w:rsidRDefault="00BE17FD" w:rsidP="00BE17FD">
      <w:pPr>
        <w:jc w:val="center"/>
        <w:rPr>
          <w:b/>
          <w:bCs/>
          <w:sz w:val="28"/>
          <w:szCs w:val="28"/>
          <w:lang w:val="uk-UA"/>
        </w:rPr>
      </w:pPr>
    </w:p>
    <w:p w14:paraId="4FA13086" w14:textId="77777777" w:rsidR="007E46AF" w:rsidRDefault="00BE17FD" w:rsidP="00BE17FD">
      <w:pPr>
        <w:ind w:firstLine="709"/>
        <w:jc w:val="center"/>
        <w:rPr>
          <w:b/>
          <w:bCs/>
          <w:sz w:val="28"/>
          <w:szCs w:val="28"/>
          <w:lang w:val="uk-UA"/>
        </w:rPr>
      </w:pPr>
      <w:r w:rsidRPr="00DB7845">
        <w:rPr>
          <w:b/>
          <w:bCs/>
          <w:sz w:val="28"/>
          <w:szCs w:val="28"/>
          <w:lang w:val="uk-UA"/>
        </w:rPr>
        <w:br w:type="page"/>
      </w:r>
    </w:p>
    <w:p w14:paraId="75CF6196" w14:textId="094AAEDE" w:rsidR="00BE17FD" w:rsidRPr="00441D5E" w:rsidRDefault="006A43B4" w:rsidP="00441D5E">
      <w:pPr>
        <w:ind w:firstLine="709"/>
        <w:jc w:val="center"/>
        <w:rPr>
          <w:b/>
          <w:sz w:val="28"/>
          <w:szCs w:val="28"/>
          <w:lang w:val="uk-UA"/>
        </w:rPr>
      </w:pPr>
      <w:r w:rsidRPr="00441D5E">
        <w:rPr>
          <w:b/>
          <w:sz w:val="28"/>
          <w:szCs w:val="28"/>
          <w:lang w:val="uk-UA"/>
        </w:rPr>
        <w:t>2</w:t>
      </w:r>
      <w:r w:rsidR="00BE17FD" w:rsidRPr="00441D5E">
        <w:rPr>
          <w:b/>
          <w:sz w:val="28"/>
          <w:szCs w:val="28"/>
          <w:lang w:val="uk-UA"/>
        </w:rPr>
        <w:t>. Визначення проблеми, на розв’язання якої спрямована Програма</w:t>
      </w:r>
    </w:p>
    <w:p w14:paraId="765421CD" w14:textId="4741B6F4" w:rsidR="006A43B4" w:rsidRPr="00441D5E" w:rsidRDefault="006A43B4" w:rsidP="00441D5E">
      <w:pPr>
        <w:ind w:firstLine="709"/>
        <w:jc w:val="both"/>
        <w:rPr>
          <w:sz w:val="28"/>
          <w:szCs w:val="28"/>
          <w:lang w:val="uk-UA"/>
        </w:rPr>
      </w:pPr>
      <w:r w:rsidRPr="00441D5E">
        <w:rPr>
          <w:sz w:val="28"/>
          <w:szCs w:val="28"/>
          <w:lang w:val="uk-UA"/>
        </w:rPr>
        <w:t>Відповідно до Закону України «Про місцеве самоврядування в Україні» на місцеві органи влади покладаються обов’язки здійснювати від імені громади та в її інтересах функції і повноваження місцевого самоврядування, визначені Конституцією України та законами України. Так, до відання міських рад належить, зокрема, питання щодо затвердження програм соціально-економічного та культурного розвитку відповідних адміністративно-територіальних одиниць, цільових програм з інших питань місцевого самоврядування.</w:t>
      </w:r>
    </w:p>
    <w:p w14:paraId="2FDFC0B0" w14:textId="4FEAD644" w:rsidR="00BE17FD" w:rsidRPr="00441D5E" w:rsidRDefault="00BE17FD" w:rsidP="00441D5E">
      <w:pPr>
        <w:ind w:firstLine="709"/>
        <w:jc w:val="both"/>
        <w:rPr>
          <w:sz w:val="28"/>
          <w:szCs w:val="28"/>
          <w:lang w:val="uk-UA"/>
        </w:rPr>
      </w:pPr>
      <w:r w:rsidRPr="00441D5E">
        <w:rPr>
          <w:sz w:val="28"/>
          <w:szCs w:val="28"/>
          <w:lang w:val="uk-UA"/>
        </w:rPr>
        <w:t xml:space="preserve">Основним видом діяльності Глухівського комунального виробничого управління водогінно-каналізаційного господарства (далі - ГКВУВКГ) є надання послуг організаціям, підприємствам та населенню міста по </w:t>
      </w:r>
      <w:r w:rsidR="006A43B4" w:rsidRPr="00441D5E">
        <w:rPr>
          <w:sz w:val="28"/>
          <w:szCs w:val="28"/>
          <w:lang w:val="uk-UA"/>
        </w:rPr>
        <w:t>водопостачанню</w:t>
      </w:r>
      <w:r w:rsidRPr="00441D5E">
        <w:rPr>
          <w:sz w:val="28"/>
          <w:szCs w:val="28"/>
          <w:lang w:val="uk-UA"/>
        </w:rPr>
        <w:t xml:space="preserve"> та водовідведенню. Міський водоканал працює з 1986 року. Балансова вартість основних засобів управління складає 10,</w:t>
      </w:r>
      <w:r w:rsidR="00441D5E" w:rsidRPr="00441D5E">
        <w:rPr>
          <w:sz w:val="28"/>
          <w:szCs w:val="28"/>
          <w:lang w:val="en-US"/>
        </w:rPr>
        <w:t>6</w:t>
      </w:r>
      <w:r w:rsidRPr="00441D5E">
        <w:rPr>
          <w:sz w:val="28"/>
          <w:szCs w:val="28"/>
          <w:lang w:val="uk-UA"/>
        </w:rPr>
        <w:t xml:space="preserve"> млн грн.</w:t>
      </w:r>
    </w:p>
    <w:p w14:paraId="35EFE9E5" w14:textId="77777777" w:rsidR="00BE17FD" w:rsidRPr="00441D5E" w:rsidRDefault="00BE17FD" w:rsidP="00441D5E">
      <w:pPr>
        <w:ind w:firstLine="709"/>
        <w:jc w:val="both"/>
        <w:rPr>
          <w:sz w:val="28"/>
          <w:szCs w:val="28"/>
          <w:lang w:val="uk-UA"/>
        </w:rPr>
      </w:pPr>
      <w:r w:rsidRPr="00441D5E">
        <w:rPr>
          <w:sz w:val="28"/>
          <w:szCs w:val="28"/>
          <w:lang w:val="uk-UA"/>
        </w:rPr>
        <w:t>ГКВУВКГ у своїй структурі має дільниці водопроводу та каналізації.</w:t>
      </w:r>
    </w:p>
    <w:p w14:paraId="4FECB462" w14:textId="4338D882" w:rsidR="00BE17FD" w:rsidRPr="00441D5E" w:rsidRDefault="00BE17FD" w:rsidP="00441D5E">
      <w:pPr>
        <w:ind w:firstLine="709"/>
        <w:jc w:val="both"/>
        <w:rPr>
          <w:sz w:val="28"/>
          <w:szCs w:val="28"/>
          <w:lang w:val="uk-UA"/>
        </w:rPr>
      </w:pPr>
      <w:r w:rsidRPr="00441D5E">
        <w:rPr>
          <w:sz w:val="28"/>
          <w:szCs w:val="28"/>
          <w:lang w:val="uk-UA"/>
        </w:rPr>
        <w:t xml:space="preserve">Станом на </w:t>
      </w:r>
      <w:r w:rsidR="00D32FBE" w:rsidRPr="00441D5E">
        <w:rPr>
          <w:sz w:val="28"/>
          <w:szCs w:val="28"/>
          <w:lang w:val="uk-UA"/>
        </w:rPr>
        <w:t>01</w:t>
      </w:r>
      <w:r w:rsidRPr="00441D5E">
        <w:rPr>
          <w:sz w:val="28"/>
          <w:szCs w:val="28"/>
          <w:lang w:val="uk-UA"/>
        </w:rPr>
        <w:t>.0</w:t>
      </w:r>
      <w:r w:rsidR="00D32FBE" w:rsidRPr="00441D5E">
        <w:rPr>
          <w:sz w:val="28"/>
          <w:szCs w:val="28"/>
          <w:lang w:val="uk-UA"/>
        </w:rPr>
        <w:t>6</w:t>
      </w:r>
      <w:r w:rsidRPr="00441D5E">
        <w:rPr>
          <w:sz w:val="28"/>
          <w:szCs w:val="28"/>
          <w:lang w:val="uk-UA"/>
        </w:rPr>
        <w:t>.20</w:t>
      </w:r>
      <w:r w:rsidR="00D32FBE" w:rsidRPr="00441D5E">
        <w:rPr>
          <w:sz w:val="28"/>
          <w:szCs w:val="28"/>
          <w:lang w:val="uk-UA"/>
        </w:rPr>
        <w:t>20</w:t>
      </w:r>
      <w:r w:rsidRPr="00441D5E">
        <w:rPr>
          <w:sz w:val="28"/>
          <w:szCs w:val="28"/>
          <w:lang w:val="uk-UA"/>
        </w:rPr>
        <w:t xml:space="preserve"> практично 95 % міста забезпечено водою з централізованого водогону.</w:t>
      </w:r>
    </w:p>
    <w:p w14:paraId="46D0E44D" w14:textId="77777777" w:rsidR="00BE17FD" w:rsidRPr="00441D5E" w:rsidRDefault="00BE17FD" w:rsidP="00441D5E">
      <w:pPr>
        <w:ind w:firstLine="709"/>
        <w:jc w:val="both"/>
        <w:rPr>
          <w:sz w:val="28"/>
          <w:szCs w:val="28"/>
          <w:lang w:val="uk-UA"/>
        </w:rPr>
      </w:pPr>
      <w:r w:rsidRPr="00441D5E">
        <w:rPr>
          <w:sz w:val="28"/>
          <w:szCs w:val="28"/>
          <w:lang w:val="uk-UA"/>
        </w:rPr>
        <w:t>До основних засобів водопостачання відносяться: головний водозабір, який складається з 4-х станцій: першого підйому води з глибини 120 м; станції другого підйому, потужністю 12,2 тис.м</w:t>
      </w:r>
      <w:r w:rsidRPr="00441D5E">
        <w:rPr>
          <w:sz w:val="28"/>
          <w:szCs w:val="28"/>
          <w:vertAlign w:val="superscript"/>
          <w:lang w:val="uk-UA"/>
        </w:rPr>
        <w:t>3</w:t>
      </w:r>
      <w:r w:rsidRPr="00441D5E">
        <w:rPr>
          <w:sz w:val="28"/>
          <w:szCs w:val="28"/>
          <w:lang w:val="uk-UA"/>
        </w:rPr>
        <w:t>/добу; резервуару місткістю 3000 тис.м</w:t>
      </w:r>
      <w:r w:rsidRPr="00441D5E">
        <w:rPr>
          <w:sz w:val="28"/>
          <w:szCs w:val="28"/>
          <w:vertAlign w:val="superscript"/>
          <w:lang w:val="uk-UA"/>
        </w:rPr>
        <w:t>3</w:t>
      </w:r>
      <w:r w:rsidRPr="00441D5E">
        <w:rPr>
          <w:sz w:val="28"/>
          <w:szCs w:val="28"/>
          <w:lang w:val="uk-UA"/>
        </w:rPr>
        <w:t xml:space="preserve">; електричної підстанції. </w:t>
      </w:r>
    </w:p>
    <w:p w14:paraId="56D32980" w14:textId="5D097279" w:rsidR="00BE17FD" w:rsidRPr="00441D5E" w:rsidRDefault="00BE17FD" w:rsidP="00441D5E">
      <w:pPr>
        <w:ind w:firstLine="709"/>
        <w:jc w:val="both"/>
        <w:rPr>
          <w:sz w:val="28"/>
          <w:szCs w:val="28"/>
          <w:lang w:val="uk-UA"/>
        </w:rPr>
      </w:pPr>
      <w:r w:rsidRPr="00441D5E">
        <w:rPr>
          <w:sz w:val="28"/>
          <w:szCs w:val="28"/>
          <w:lang w:val="uk-UA"/>
        </w:rPr>
        <w:t xml:space="preserve">З водозабору вода подається в місто по водоводах </w:t>
      </w:r>
      <w:r w:rsidR="00D32FBE" w:rsidRPr="00441D5E">
        <w:rPr>
          <w:sz w:val="28"/>
          <w:szCs w:val="28"/>
          <w:lang w:val="uk-UA"/>
        </w:rPr>
        <w:t>Д-</w:t>
      </w:r>
      <w:r w:rsidRPr="00441D5E">
        <w:rPr>
          <w:sz w:val="28"/>
          <w:szCs w:val="28"/>
          <w:lang w:val="uk-UA"/>
        </w:rPr>
        <w:t xml:space="preserve">600 мм, </w:t>
      </w:r>
      <w:r w:rsidR="00D32FBE" w:rsidRPr="00441D5E">
        <w:rPr>
          <w:sz w:val="28"/>
          <w:szCs w:val="28"/>
          <w:lang w:val="uk-UA"/>
        </w:rPr>
        <w:t>Д</w:t>
      </w:r>
      <w:r w:rsidRPr="00441D5E">
        <w:rPr>
          <w:sz w:val="28"/>
          <w:szCs w:val="28"/>
          <w:lang w:val="uk-UA"/>
        </w:rPr>
        <w:t xml:space="preserve">-500 мм і </w:t>
      </w:r>
      <w:r w:rsidR="00D32FBE" w:rsidRPr="00441D5E">
        <w:rPr>
          <w:sz w:val="28"/>
          <w:szCs w:val="28"/>
          <w:lang w:val="uk-UA"/>
        </w:rPr>
        <w:t>Д</w:t>
      </w:r>
      <w:r w:rsidRPr="00441D5E">
        <w:rPr>
          <w:sz w:val="28"/>
          <w:szCs w:val="28"/>
          <w:lang w:val="uk-UA"/>
        </w:rPr>
        <w:t>-300 мм.</w:t>
      </w:r>
    </w:p>
    <w:p w14:paraId="7DEBF0EF" w14:textId="26DAAF3D" w:rsidR="00BE17FD" w:rsidRPr="00441D5E" w:rsidRDefault="00BE17FD" w:rsidP="00441D5E">
      <w:pPr>
        <w:ind w:firstLine="709"/>
        <w:jc w:val="both"/>
        <w:rPr>
          <w:sz w:val="28"/>
          <w:szCs w:val="28"/>
          <w:lang w:val="uk-UA"/>
        </w:rPr>
      </w:pPr>
      <w:r w:rsidRPr="00441D5E">
        <w:rPr>
          <w:sz w:val="28"/>
          <w:szCs w:val="28"/>
          <w:lang w:val="uk-UA"/>
        </w:rPr>
        <w:t xml:space="preserve">Водопровідна мережа міста складає 90,1 км водогонів різного діаметру. На водопровідних мережах встановлено </w:t>
      </w:r>
      <w:r w:rsidR="00441D5E" w:rsidRPr="00441D5E">
        <w:rPr>
          <w:sz w:val="28"/>
          <w:szCs w:val="28"/>
          <w:lang w:val="en-US"/>
        </w:rPr>
        <w:t>148</w:t>
      </w:r>
      <w:r w:rsidRPr="00441D5E">
        <w:rPr>
          <w:sz w:val="28"/>
          <w:szCs w:val="28"/>
          <w:lang w:val="uk-UA"/>
        </w:rPr>
        <w:t xml:space="preserve"> водорозбірних колонок, 90 пожежних гідрантів та 3096 оглядових колодязів.</w:t>
      </w:r>
    </w:p>
    <w:p w14:paraId="5F86EE11" w14:textId="04AA3280" w:rsidR="00BE17FD" w:rsidRPr="00441D5E" w:rsidRDefault="00BE17FD" w:rsidP="00441D5E">
      <w:pPr>
        <w:ind w:firstLine="709"/>
        <w:jc w:val="both"/>
        <w:rPr>
          <w:sz w:val="28"/>
          <w:szCs w:val="28"/>
          <w:lang w:val="uk-UA"/>
        </w:rPr>
      </w:pPr>
      <w:r w:rsidRPr="00441D5E">
        <w:rPr>
          <w:sz w:val="28"/>
          <w:szCs w:val="28"/>
          <w:lang w:val="uk-UA"/>
        </w:rPr>
        <w:t>На даний момент ГКВУВКГ обслуговує 12</w:t>
      </w:r>
      <w:r w:rsidR="00441D5E" w:rsidRPr="00441D5E">
        <w:rPr>
          <w:sz w:val="28"/>
          <w:szCs w:val="28"/>
          <w:lang w:val="en-US"/>
        </w:rPr>
        <w:t>443</w:t>
      </w:r>
      <w:r w:rsidRPr="00441D5E">
        <w:rPr>
          <w:sz w:val="28"/>
          <w:szCs w:val="28"/>
          <w:lang w:val="uk-UA"/>
        </w:rPr>
        <w:t xml:space="preserve"> абонентів, у тому числі населення 1</w:t>
      </w:r>
      <w:r w:rsidR="00441D5E" w:rsidRPr="00441D5E">
        <w:rPr>
          <w:sz w:val="28"/>
          <w:szCs w:val="28"/>
          <w:lang w:val="en-US"/>
        </w:rPr>
        <w:t>2128</w:t>
      </w:r>
      <w:r w:rsidRPr="00441D5E">
        <w:rPr>
          <w:sz w:val="28"/>
          <w:szCs w:val="28"/>
          <w:lang w:val="uk-UA"/>
        </w:rPr>
        <w:t xml:space="preserve"> абонентів або 23</w:t>
      </w:r>
      <w:r w:rsidR="00441D5E" w:rsidRPr="00441D5E">
        <w:rPr>
          <w:sz w:val="28"/>
          <w:szCs w:val="28"/>
          <w:lang w:val="en-US"/>
        </w:rPr>
        <w:t>833</w:t>
      </w:r>
      <w:r w:rsidRPr="00441D5E">
        <w:rPr>
          <w:sz w:val="28"/>
          <w:szCs w:val="28"/>
          <w:lang w:val="uk-UA"/>
        </w:rPr>
        <w:t xml:space="preserve"> фізичних осіб.</w:t>
      </w:r>
    </w:p>
    <w:p w14:paraId="6C0F7BD6" w14:textId="77777777" w:rsidR="00BE17FD" w:rsidRPr="00441D5E" w:rsidRDefault="00BE17FD" w:rsidP="00441D5E">
      <w:pPr>
        <w:ind w:firstLine="709"/>
        <w:jc w:val="both"/>
        <w:rPr>
          <w:sz w:val="28"/>
          <w:szCs w:val="28"/>
          <w:lang w:val="uk-UA"/>
        </w:rPr>
      </w:pPr>
      <w:r w:rsidRPr="00441D5E">
        <w:rPr>
          <w:sz w:val="28"/>
          <w:szCs w:val="28"/>
          <w:lang w:val="uk-UA"/>
        </w:rPr>
        <w:t>Для цього ГКВУВКГ має в своєму розпорядженні три каналізаційних насосних станції загальною потужністю до 12 тис. м</w:t>
      </w:r>
      <w:r w:rsidRPr="00441D5E">
        <w:rPr>
          <w:sz w:val="28"/>
          <w:szCs w:val="28"/>
          <w:vertAlign w:val="superscript"/>
          <w:lang w:val="uk-UA"/>
        </w:rPr>
        <w:t>3</w:t>
      </w:r>
      <w:r w:rsidRPr="00441D5E">
        <w:rPr>
          <w:sz w:val="28"/>
          <w:szCs w:val="28"/>
          <w:lang w:val="uk-UA"/>
        </w:rPr>
        <w:t>/добу.</w:t>
      </w:r>
    </w:p>
    <w:p w14:paraId="0BD5ADB4" w14:textId="7B599C0B" w:rsidR="006A43B4" w:rsidRPr="00441D5E" w:rsidRDefault="006A43B4" w:rsidP="00441D5E">
      <w:pPr>
        <w:ind w:firstLine="709"/>
        <w:jc w:val="both"/>
        <w:rPr>
          <w:sz w:val="28"/>
          <w:szCs w:val="28"/>
          <w:lang w:val="uk-UA"/>
        </w:rPr>
      </w:pPr>
      <w:r w:rsidRPr="00441D5E">
        <w:rPr>
          <w:sz w:val="28"/>
          <w:szCs w:val="28"/>
          <w:lang w:val="uk-UA"/>
        </w:rPr>
        <w:t>З метою забезпечення працеспроможності централізованої каналізації від лікарні та південно-східної частини міста в 1963 році була побудована каналізаційна насосна станція № 2, яка розташована по вул. Терещенків, 2 (далі – КНС-2).</w:t>
      </w:r>
    </w:p>
    <w:p w14:paraId="6E923D3B" w14:textId="5A069ED8" w:rsidR="006A43B4" w:rsidRPr="00441D5E" w:rsidRDefault="006A43B4" w:rsidP="00441D5E">
      <w:pPr>
        <w:ind w:firstLine="709"/>
        <w:jc w:val="both"/>
        <w:rPr>
          <w:sz w:val="28"/>
          <w:szCs w:val="28"/>
          <w:lang w:val="uk-UA"/>
        </w:rPr>
      </w:pPr>
      <w:r w:rsidRPr="00441D5E">
        <w:rPr>
          <w:sz w:val="28"/>
          <w:szCs w:val="28"/>
          <w:lang w:val="uk-UA"/>
        </w:rPr>
        <w:t>За 57 років експлуатації вона майже прийшла до фізичного зносу. Але, якщо насосне та енергетичне обладнання ГКВУВКГ вдається підтримувати в працеспроможному стані, то накопичувальну ємність на 60 м</w:t>
      </w:r>
      <w:r w:rsidRPr="00441D5E">
        <w:rPr>
          <w:sz w:val="28"/>
          <w:szCs w:val="28"/>
          <w:vertAlign w:val="superscript"/>
          <w:lang w:val="uk-UA"/>
        </w:rPr>
        <w:t>3</w:t>
      </w:r>
      <w:r w:rsidRPr="00441D5E">
        <w:rPr>
          <w:sz w:val="28"/>
          <w:szCs w:val="28"/>
          <w:lang w:val="uk-UA"/>
        </w:rPr>
        <w:t xml:space="preserve"> водоканал самостійно </w:t>
      </w:r>
      <w:r w:rsidR="001164CD" w:rsidRPr="00441D5E">
        <w:rPr>
          <w:sz w:val="28"/>
          <w:szCs w:val="28"/>
          <w:lang w:val="uk-UA"/>
        </w:rPr>
        <w:t xml:space="preserve">відновити </w:t>
      </w:r>
      <w:r w:rsidRPr="00441D5E">
        <w:rPr>
          <w:sz w:val="28"/>
          <w:szCs w:val="28"/>
          <w:lang w:val="uk-UA"/>
        </w:rPr>
        <w:t>не в змозі.</w:t>
      </w:r>
    </w:p>
    <w:p w14:paraId="67E2F448" w14:textId="23C90170" w:rsidR="006A43B4" w:rsidRPr="00441D5E" w:rsidRDefault="001164CD" w:rsidP="00441D5E">
      <w:pPr>
        <w:ind w:firstLine="709"/>
        <w:jc w:val="both"/>
        <w:rPr>
          <w:sz w:val="28"/>
          <w:szCs w:val="28"/>
          <w:lang w:val="uk-UA"/>
        </w:rPr>
      </w:pPr>
      <w:r w:rsidRPr="00441D5E">
        <w:rPr>
          <w:sz w:val="28"/>
          <w:szCs w:val="28"/>
          <w:lang w:val="uk-UA"/>
        </w:rPr>
        <w:t>Насьогодні</w:t>
      </w:r>
      <w:r w:rsidR="006A43B4" w:rsidRPr="00441D5E">
        <w:rPr>
          <w:sz w:val="28"/>
          <w:szCs w:val="28"/>
          <w:lang w:val="uk-UA"/>
        </w:rPr>
        <w:t xml:space="preserve"> в</w:t>
      </w:r>
      <w:r w:rsidRPr="00441D5E">
        <w:rPr>
          <w:sz w:val="28"/>
          <w:szCs w:val="28"/>
          <w:lang w:val="uk-UA"/>
        </w:rPr>
        <w:t>наслідок</w:t>
      </w:r>
      <w:r w:rsidR="006A43B4" w:rsidRPr="00441D5E">
        <w:rPr>
          <w:sz w:val="28"/>
          <w:szCs w:val="28"/>
          <w:lang w:val="uk-UA"/>
        </w:rPr>
        <w:t xml:space="preserve"> дуже велик</w:t>
      </w:r>
      <w:r w:rsidRPr="00441D5E">
        <w:rPr>
          <w:sz w:val="28"/>
          <w:szCs w:val="28"/>
          <w:lang w:val="uk-UA"/>
        </w:rPr>
        <w:t>ої</w:t>
      </w:r>
      <w:r w:rsidR="006A43B4" w:rsidRPr="00441D5E">
        <w:rPr>
          <w:sz w:val="28"/>
          <w:szCs w:val="28"/>
          <w:lang w:val="uk-UA"/>
        </w:rPr>
        <w:t xml:space="preserve"> кільк</w:t>
      </w:r>
      <w:r w:rsidRPr="00441D5E">
        <w:rPr>
          <w:sz w:val="28"/>
          <w:szCs w:val="28"/>
          <w:lang w:val="uk-UA"/>
        </w:rPr>
        <w:t>о</w:t>
      </w:r>
      <w:r w:rsidR="006A43B4" w:rsidRPr="00441D5E">
        <w:rPr>
          <w:sz w:val="28"/>
          <w:szCs w:val="28"/>
          <w:lang w:val="uk-UA"/>
        </w:rPr>
        <w:t>ст</w:t>
      </w:r>
      <w:r w:rsidRPr="00441D5E">
        <w:rPr>
          <w:sz w:val="28"/>
          <w:szCs w:val="28"/>
          <w:lang w:val="uk-UA"/>
        </w:rPr>
        <w:t>і</w:t>
      </w:r>
      <w:r w:rsidR="006A43B4" w:rsidRPr="00441D5E">
        <w:rPr>
          <w:sz w:val="28"/>
          <w:szCs w:val="28"/>
          <w:lang w:val="uk-UA"/>
        </w:rPr>
        <w:t xml:space="preserve"> опадів, дощова вода разом з мулом, піском, дрібним сміттям та побутовими відходами по трубопроводу діста</w:t>
      </w:r>
      <w:r w:rsidRPr="00441D5E">
        <w:rPr>
          <w:sz w:val="28"/>
          <w:szCs w:val="28"/>
          <w:lang w:val="uk-UA"/>
        </w:rPr>
        <w:t>ється</w:t>
      </w:r>
      <w:r w:rsidR="006A43B4" w:rsidRPr="00441D5E">
        <w:rPr>
          <w:sz w:val="28"/>
          <w:szCs w:val="28"/>
          <w:lang w:val="uk-UA"/>
        </w:rPr>
        <w:t xml:space="preserve"> до накопичувальної ємності і на ¾ заповнило </w:t>
      </w:r>
      <w:r w:rsidRPr="00441D5E">
        <w:rPr>
          <w:sz w:val="28"/>
          <w:szCs w:val="28"/>
          <w:lang w:val="uk-UA"/>
        </w:rPr>
        <w:t xml:space="preserve">її </w:t>
      </w:r>
      <w:r w:rsidR="006A43B4" w:rsidRPr="00441D5E">
        <w:rPr>
          <w:sz w:val="28"/>
          <w:szCs w:val="28"/>
          <w:lang w:val="uk-UA"/>
        </w:rPr>
        <w:t>вище</w:t>
      </w:r>
      <w:r w:rsidRPr="00441D5E">
        <w:rPr>
          <w:sz w:val="28"/>
          <w:szCs w:val="28"/>
          <w:lang w:val="uk-UA"/>
        </w:rPr>
        <w:t>вказаними</w:t>
      </w:r>
      <w:r w:rsidR="006A43B4" w:rsidRPr="00441D5E">
        <w:rPr>
          <w:sz w:val="28"/>
          <w:szCs w:val="28"/>
          <w:lang w:val="uk-UA"/>
        </w:rPr>
        <w:t xml:space="preserve"> масами. Як наслідок, на КНС-2 склалась аварійно-небезпечна ситуація.</w:t>
      </w:r>
    </w:p>
    <w:p w14:paraId="6EE9C3F5" w14:textId="2853203E" w:rsidR="006A43B4" w:rsidRPr="00441D5E" w:rsidRDefault="006A43B4" w:rsidP="00441D5E">
      <w:pPr>
        <w:ind w:firstLine="709"/>
        <w:jc w:val="both"/>
        <w:rPr>
          <w:sz w:val="28"/>
          <w:szCs w:val="28"/>
          <w:lang w:val="uk-UA"/>
        </w:rPr>
      </w:pPr>
      <w:r w:rsidRPr="00441D5E">
        <w:rPr>
          <w:sz w:val="28"/>
          <w:szCs w:val="28"/>
          <w:lang w:val="uk-UA"/>
        </w:rPr>
        <w:t>У с. Сліпороді Глухівської міської ради водопостачання населенню здійснюється через артезіанську свердловину та мережу водопостачання, які знаходяться у комунальній власності та передано у безоплатне користування з метою обслуговування зазначеного майна обслуговуючому кооперативу «Сліпород-вода».</w:t>
      </w:r>
    </w:p>
    <w:p w14:paraId="493858F1" w14:textId="2806DC9D" w:rsidR="006A43B4" w:rsidRPr="00441D5E" w:rsidRDefault="006A43B4" w:rsidP="00441D5E">
      <w:pPr>
        <w:ind w:firstLine="709"/>
        <w:jc w:val="both"/>
        <w:rPr>
          <w:sz w:val="28"/>
          <w:szCs w:val="28"/>
          <w:lang w:val="uk-UA"/>
        </w:rPr>
      </w:pPr>
      <w:r w:rsidRPr="00441D5E">
        <w:rPr>
          <w:sz w:val="28"/>
          <w:szCs w:val="28"/>
          <w:lang w:val="uk-UA"/>
        </w:rPr>
        <w:t>При обстеженні артезіанської свердловини у с. Сліпороді фахівцями ГКВУВКГ встановлено, що потужність насосного агрегату згідно паспортних даних зменшилася на 56%, станція управління та автоматика в непрацездатному стані та відсутній лічильник води, що спричиняє перебої у водопостачанні та великі втрати енергії.</w:t>
      </w:r>
    </w:p>
    <w:p w14:paraId="38BCB670" w14:textId="77777777" w:rsidR="006A43B4" w:rsidRPr="00441D5E" w:rsidRDefault="006A43B4" w:rsidP="00441D5E">
      <w:pPr>
        <w:ind w:firstLine="709"/>
        <w:jc w:val="both"/>
        <w:rPr>
          <w:sz w:val="28"/>
          <w:szCs w:val="28"/>
          <w:lang w:val="uk-UA"/>
        </w:rPr>
      </w:pPr>
    </w:p>
    <w:p w14:paraId="1B98012B" w14:textId="6A192516" w:rsidR="00BE17FD" w:rsidRPr="00441D5E" w:rsidRDefault="006A43B4" w:rsidP="00441D5E">
      <w:pPr>
        <w:ind w:firstLine="709"/>
        <w:jc w:val="center"/>
        <w:rPr>
          <w:b/>
          <w:sz w:val="28"/>
          <w:szCs w:val="28"/>
          <w:lang w:val="uk-UA"/>
        </w:rPr>
      </w:pPr>
      <w:r w:rsidRPr="00441D5E">
        <w:rPr>
          <w:b/>
          <w:sz w:val="28"/>
          <w:szCs w:val="28"/>
          <w:lang w:val="uk-UA"/>
        </w:rPr>
        <w:t>3</w:t>
      </w:r>
      <w:r w:rsidR="00BE17FD" w:rsidRPr="00441D5E">
        <w:rPr>
          <w:b/>
          <w:sz w:val="28"/>
          <w:szCs w:val="28"/>
          <w:lang w:val="uk-UA"/>
        </w:rPr>
        <w:t>. Мета Програми</w:t>
      </w:r>
    </w:p>
    <w:p w14:paraId="3171902F" w14:textId="2DB9D475" w:rsidR="00BE17FD" w:rsidRPr="00441D5E" w:rsidRDefault="006A43B4" w:rsidP="00441D5E">
      <w:pPr>
        <w:ind w:firstLine="709"/>
        <w:jc w:val="both"/>
        <w:rPr>
          <w:sz w:val="28"/>
          <w:szCs w:val="28"/>
          <w:lang w:val="uk-UA"/>
        </w:rPr>
      </w:pPr>
      <w:r w:rsidRPr="00441D5E">
        <w:rPr>
          <w:sz w:val="28"/>
          <w:szCs w:val="28"/>
          <w:lang w:val="uk-UA"/>
        </w:rPr>
        <w:t>Головною метою Програми є з</w:t>
      </w:r>
      <w:r w:rsidR="00BE17FD" w:rsidRPr="00441D5E">
        <w:rPr>
          <w:sz w:val="28"/>
          <w:szCs w:val="28"/>
          <w:lang w:val="uk-UA"/>
        </w:rPr>
        <w:t>абезпечення стабільної діяльності Глухівського комунального виробничого управління водогінно-каналізаційного господарства</w:t>
      </w:r>
      <w:r w:rsidRPr="00441D5E">
        <w:rPr>
          <w:sz w:val="28"/>
          <w:szCs w:val="28"/>
          <w:lang w:val="uk-UA"/>
        </w:rPr>
        <w:t>, в т.ч. забезпечення безперебійного постачання питної води жителям с. Сліпород</w:t>
      </w:r>
      <w:r w:rsidR="00BE17FD" w:rsidRPr="00441D5E">
        <w:rPr>
          <w:sz w:val="28"/>
          <w:szCs w:val="28"/>
          <w:lang w:val="uk-UA"/>
        </w:rPr>
        <w:t>.</w:t>
      </w:r>
    </w:p>
    <w:p w14:paraId="6CB53270" w14:textId="77777777" w:rsidR="00BE17FD" w:rsidRPr="00441D5E" w:rsidRDefault="00BE17FD" w:rsidP="00441D5E">
      <w:pPr>
        <w:ind w:firstLine="709"/>
        <w:jc w:val="both"/>
        <w:rPr>
          <w:sz w:val="28"/>
          <w:szCs w:val="28"/>
          <w:lang w:val="uk-UA"/>
        </w:rPr>
      </w:pPr>
    </w:p>
    <w:p w14:paraId="7E5CEAF2" w14:textId="77777777" w:rsidR="00BE17FD" w:rsidRPr="00441D5E" w:rsidRDefault="00BE17FD" w:rsidP="00441D5E">
      <w:pPr>
        <w:ind w:firstLine="709"/>
        <w:jc w:val="center"/>
        <w:rPr>
          <w:b/>
          <w:sz w:val="28"/>
          <w:szCs w:val="28"/>
          <w:lang w:val="uk-UA"/>
        </w:rPr>
      </w:pPr>
      <w:r w:rsidRPr="00441D5E">
        <w:rPr>
          <w:b/>
          <w:sz w:val="28"/>
          <w:szCs w:val="28"/>
          <w:lang w:val="uk-UA"/>
        </w:rPr>
        <w:t>3. Засоби розв’язання проблем та джерела фінансування</w:t>
      </w:r>
    </w:p>
    <w:p w14:paraId="5630D32F" w14:textId="6643A0FB" w:rsidR="006A43B4" w:rsidRPr="00441D5E" w:rsidRDefault="00BE17FD" w:rsidP="00441D5E">
      <w:pPr>
        <w:ind w:firstLine="709"/>
        <w:jc w:val="both"/>
        <w:rPr>
          <w:sz w:val="28"/>
          <w:szCs w:val="28"/>
          <w:highlight w:val="yellow"/>
          <w:lang w:val="uk-UA"/>
        </w:rPr>
      </w:pPr>
      <w:r w:rsidRPr="00441D5E">
        <w:rPr>
          <w:sz w:val="28"/>
          <w:szCs w:val="28"/>
          <w:lang w:val="uk-UA"/>
        </w:rPr>
        <w:t xml:space="preserve">Вирішити окреслену проблему можливо за рахунок надання фінансової підтримки. Фінансова підтримка ГКВУВКГ надається </w:t>
      </w:r>
      <w:r w:rsidR="00983ACF">
        <w:rPr>
          <w:sz w:val="28"/>
          <w:szCs w:val="28"/>
          <w:lang w:val="uk-UA"/>
        </w:rPr>
        <w:t>шляхом внесків до</w:t>
      </w:r>
      <w:r w:rsidRPr="00441D5E">
        <w:rPr>
          <w:sz w:val="28"/>
          <w:szCs w:val="28"/>
          <w:lang w:val="uk-UA"/>
        </w:rPr>
        <w:t xml:space="preserve"> статутного </w:t>
      </w:r>
      <w:r w:rsidR="00983ACF">
        <w:rPr>
          <w:sz w:val="28"/>
          <w:szCs w:val="28"/>
          <w:lang w:val="uk-UA"/>
        </w:rPr>
        <w:t>капіталу з метою поповнення обігових коштів</w:t>
      </w:r>
      <w:r w:rsidRPr="00441D5E">
        <w:rPr>
          <w:sz w:val="28"/>
          <w:szCs w:val="28"/>
          <w:lang w:val="uk-UA"/>
        </w:rPr>
        <w:t xml:space="preserve"> за рахунок коштів бюджету розвитку. Одержані кошти ГКВУВКГ спрямує </w:t>
      </w:r>
      <w:r w:rsidR="006A43B4" w:rsidRPr="00441D5E">
        <w:rPr>
          <w:sz w:val="28"/>
          <w:szCs w:val="28"/>
          <w:lang w:val="uk-UA"/>
        </w:rPr>
        <w:t>на відновлення сталої роботи КНС-2 по вул. Терещенків, 2 та на ремонт артезіанської свердловини в с. Сліпород</w:t>
      </w:r>
    </w:p>
    <w:p w14:paraId="2F189D6D" w14:textId="028AB677" w:rsidR="00BE17FD" w:rsidRPr="00441D5E" w:rsidRDefault="00BE17FD" w:rsidP="00441D5E">
      <w:pPr>
        <w:ind w:firstLine="709"/>
        <w:jc w:val="both"/>
        <w:rPr>
          <w:sz w:val="28"/>
          <w:szCs w:val="28"/>
          <w:lang w:val="uk-UA"/>
        </w:rPr>
      </w:pPr>
      <w:r w:rsidRPr="00441D5E">
        <w:rPr>
          <w:sz w:val="28"/>
          <w:szCs w:val="28"/>
          <w:lang w:val="uk-UA"/>
        </w:rPr>
        <w:t xml:space="preserve">Розпорядником бюджетних коштів є </w:t>
      </w:r>
      <w:r w:rsidR="00983ACF" w:rsidRPr="00DB7845">
        <w:rPr>
          <w:bCs/>
          <w:sz w:val="28"/>
          <w:szCs w:val="28"/>
          <w:lang w:val="uk-UA"/>
        </w:rPr>
        <w:t>управління житлово-комунального господарства та містобудування міської ради</w:t>
      </w:r>
      <w:r w:rsidRPr="00441D5E">
        <w:rPr>
          <w:sz w:val="28"/>
          <w:szCs w:val="28"/>
          <w:lang w:val="uk-UA"/>
        </w:rPr>
        <w:t xml:space="preserve">. </w:t>
      </w:r>
      <w:r w:rsidR="00983ACF">
        <w:rPr>
          <w:sz w:val="28"/>
          <w:szCs w:val="28"/>
          <w:lang w:val="uk-UA"/>
        </w:rPr>
        <w:t xml:space="preserve">Одержувач бюджетних коштів – </w:t>
      </w:r>
      <w:r w:rsidR="00983ACF" w:rsidRPr="00441D5E">
        <w:rPr>
          <w:sz w:val="28"/>
          <w:szCs w:val="28"/>
          <w:lang w:val="uk-UA"/>
        </w:rPr>
        <w:t>ГКВУВКГ</w:t>
      </w:r>
      <w:r w:rsidR="00983ACF">
        <w:rPr>
          <w:sz w:val="28"/>
          <w:szCs w:val="28"/>
          <w:lang w:val="uk-UA"/>
        </w:rPr>
        <w:t>.</w:t>
      </w:r>
      <w:r w:rsidR="00983ACF" w:rsidRPr="00441D5E">
        <w:rPr>
          <w:sz w:val="28"/>
          <w:szCs w:val="28"/>
          <w:lang w:val="uk-UA"/>
        </w:rPr>
        <w:t xml:space="preserve"> </w:t>
      </w:r>
      <w:r w:rsidRPr="00441D5E">
        <w:rPr>
          <w:sz w:val="28"/>
          <w:szCs w:val="28"/>
          <w:lang w:val="uk-UA"/>
        </w:rPr>
        <w:t xml:space="preserve">Орієнтовна сума фінансової підтримки складає </w:t>
      </w:r>
      <w:r w:rsidR="006A43B4" w:rsidRPr="00441D5E">
        <w:rPr>
          <w:sz w:val="28"/>
          <w:szCs w:val="28"/>
          <w:lang w:val="uk-UA"/>
        </w:rPr>
        <w:t>106</w:t>
      </w:r>
      <w:r w:rsidRPr="00441D5E">
        <w:rPr>
          <w:sz w:val="28"/>
          <w:szCs w:val="28"/>
          <w:lang w:val="uk-UA"/>
        </w:rPr>
        <w:t xml:space="preserve"> тис. грн, із них</w:t>
      </w:r>
      <w:r w:rsidR="006A43B4" w:rsidRPr="00441D5E">
        <w:rPr>
          <w:sz w:val="28"/>
          <w:szCs w:val="28"/>
          <w:lang w:val="uk-UA"/>
        </w:rPr>
        <w:t>:</w:t>
      </w:r>
      <w:r w:rsidRPr="00441D5E">
        <w:rPr>
          <w:sz w:val="28"/>
          <w:szCs w:val="28"/>
          <w:lang w:val="uk-UA"/>
        </w:rPr>
        <w:t xml:space="preserve"> на </w:t>
      </w:r>
      <w:r w:rsidR="006A43B4" w:rsidRPr="00441D5E">
        <w:rPr>
          <w:sz w:val="28"/>
          <w:szCs w:val="28"/>
          <w:lang w:val="uk-UA"/>
        </w:rPr>
        <w:t>послуги з механічного очищення накопичувальної ємності</w:t>
      </w:r>
      <w:r w:rsidRPr="00441D5E">
        <w:rPr>
          <w:sz w:val="28"/>
          <w:szCs w:val="28"/>
          <w:lang w:val="uk-UA"/>
        </w:rPr>
        <w:t xml:space="preserve"> </w:t>
      </w:r>
      <w:r w:rsidR="006A43B4" w:rsidRPr="00441D5E">
        <w:rPr>
          <w:sz w:val="28"/>
          <w:szCs w:val="28"/>
          <w:lang w:val="uk-UA"/>
        </w:rPr>
        <w:t xml:space="preserve">КНС-2 </w:t>
      </w:r>
      <w:r w:rsidRPr="00441D5E">
        <w:rPr>
          <w:sz w:val="28"/>
          <w:szCs w:val="28"/>
          <w:lang w:val="uk-UA"/>
        </w:rPr>
        <w:t xml:space="preserve">– </w:t>
      </w:r>
      <w:r w:rsidR="006A43B4" w:rsidRPr="00441D5E">
        <w:rPr>
          <w:sz w:val="28"/>
          <w:szCs w:val="28"/>
          <w:lang w:val="uk-UA"/>
        </w:rPr>
        <w:t>80</w:t>
      </w:r>
      <w:r w:rsidRPr="00441D5E">
        <w:rPr>
          <w:sz w:val="28"/>
          <w:szCs w:val="28"/>
          <w:lang w:val="uk-UA"/>
        </w:rPr>
        <w:t xml:space="preserve"> тис.грн</w:t>
      </w:r>
      <w:r w:rsidR="006A43B4" w:rsidRPr="00441D5E">
        <w:rPr>
          <w:sz w:val="28"/>
          <w:szCs w:val="28"/>
          <w:lang w:val="uk-UA"/>
        </w:rPr>
        <w:t>;</w:t>
      </w:r>
      <w:r w:rsidRPr="00441D5E">
        <w:rPr>
          <w:sz w:val="28"/>
          <w:szCs w:val="28"/>
          <w:lang w:val="uk-UA"/>
        </w:rPr>
        <w:t xml:space="preserve"> на </w:t>
      </w:r>
      <w:bookmarkStart w:id="1" w:name="_Hlk42760769"/>
      <w:r w:rsidR="006A43B4" w:rsidRPr="00441D5E">
        <w:rPr>
          <w:sz w:val="28"/>
          <w:szCs w:val="28"/>
          <w:lang w:val="uk-UA"/>
        </w:rPr>
        <w:t>матеріали та обладнання для ремонту артезіанської свердловини в с. Сліпород</w:t>
      </w:r>
      <w:bookmarkEnd w:id="1"/>
      <w:r w:rsidRPr="00441D5E">
        <w:rPr>
          <w:sz w:val="28"/>
          <w:szCs w:val="28"/>
          <w:lang w:val="uk-UA"/>
        </w:rPr>
        <w:t xml:space="preserve"> – </w:t>
      </w:r>
      <w:r w:rsidR="006A43B4" w:rsidRPr="00441D5E">
        <w:rPr>
          <w:sz w:val="28"/>
          <w:szCs w:val="28"/>
          <w:lang w:val="uk-UA"/>
        </w:rPr>
        <w:t>26</w:t>
      </w:r>
      <w:r w:rsidRPr="00441D5E">
        <w:rPr>
          <w:sz w:val="28"/>
          <w:szCs w:val="28"/>
          <w:lang w:val="uk-UA"/>
        </w:rPr>
        <w:t xml:space="preserve"> тис.грн</w:t>
      </w:r>
      <w:r w:rsidR="007810B1">
        <w:rPr>
          <w:sz w:val="28"/>
          <w:szCs w:val="28"/>
          <w:lang w:val="uk-UA"/>
        </w:rPr>
        <w:t>, включаючи витрати на податки та збори</w:t>
      </w:r>
      <w:r w:rsidR="007810B1" w:rsidRPr="00441D5E">
        <w:rPr>
          <w:sz w:val="28"/>
          <w:szCs w:val="28"/>
          <w:lang w:val="uk-UA"/>
        </w:rPr>
        <w:t>.</w:t>
      </w:r>
      <w:r w:rsidRPr="00441D5E">
        <w:rPr>
          <w:sz w:val="28"/>
          <w:szCs w:val="28"/>
          <w:lang w:val="uk-UA"/>
        </w:rPr>
        <w:t xml:space="preserve"> Сума може коригуватись залежно від можливостей бюджету.</w:t>
      </w:r>
    </w:p>
    <w:p w14:paraId="5E5C2E52" w14:textId="77777777" w:rsidR="00BE17FD" w:rsidRPr="00441D5E" w:rsidRDefault="00BE17FD" w:rsidP="00441D5E">
      <w:pPr>
        <w:ind w:firstLine="709"/>
        <w:jc w:val="both"/>
        <w:rPr>
          <w:sz w:val="28"/>
          <w:szCs w:val="28"/>
          <w:lang w:val="uk-UA"/>
        </w:rPr>
      </w:pPr>
    </w:p>
    <w:p w14:paraId="1169E3D2" w14:textId="77777777" w:rsidR="00BE17FD" w:rsidRPr="00441D5E" w:rsidRDefault="00BE17FD" w:rsidP="00441D5E">
      <w:pPr>
        <w:ind w:firstLine="709"/>
        <w:jc w:val="center"/>
        <w:rPr>
          <w:b/>
          <w:sz w:val="28"/>
          <w:szCs w:val="28"/>
          <w:lang w:val="uk-UA"/>
        </w:rPr>
      </w:pPr>
      <w:r w:rsidRPr="00441D5E">
        <w:rPr>
          <w:b/>
          <w:sz w:val="28"/>
          <w:szCs w:val="28"/>
          <w:lang w:val="uk-UA"/>
        </w:rPr>
        <w:t>4. Організація виконання Програми</w:t>
      </w:r>
    </w:p>
    <w:p w14:paraId="2655B593" w14:textId="29BCE173" w:rsidR="00BE17FD" w:rsidRPr="00441D5E" w:rsidRDefault="006A43B4" w:rsidP="00441D5E">
      <w:pPr>
        <w:ind w:firstLine="709"/>
        <w:jc w:val="both"/>
        <w:rPr>
          <w:sz w:val="28"/>
          <w:szCs w:val="28"/>
          <w:lang w:val="uk-UA"/>
        </w:rPr>
      </w:pPr>
      <w:r w:rsidRPr="00441D5E">
        <w:rPr>
          <w:sz w:val="28"/>
          <w:szCs w:val="28"/>
          <w:lang w:val="uk-UA"/>
        </w:rPr>
        <w:t>Відповідальним виконавцем</w:t>
      </w:r>
      <w:r w:rsidR="00BE17FD" w:rsidRPr="00441D5E">
        <w:rPr>
          <w:sz w:val="28"/>
          <w:szCs w:val="28"/>
          <w:lang w:val="uk-UA"/>
        </w:rPr>
        <w:t xml:space="preserve"> Програми є </w:t>
      </w:r>
      <w:r w:rsidRPr="00441D5E">
        <w:rPr>
          <w:bCs/>
          <w:sz w:val="28"/>
          <w:szCs w:val="28"/>
          <w:lang w:val="uk-UA"/>
        </w:rPr>
        <w:t xml:space="preserve">ГКВУВКГ, учасниками – </w:t>
      </w:r>
      <w:r w:rsidR="00983ACF" w:rsidRPr="00983ACF">
        <w:rPr>
          <w:bCs/>
          <w:sz w:val="28"/>
          <w:szCs w:val="28"/>
          <w:lang w:val="uk-UA"/>
        </w:rPr>
        <w:t xml:space="preserve">управління житлово-комунального господарства та містобудування міської ради </w:t>
      </w:r>
      <w:r w:rsidR="00BE17FD" w:rsidRPr="00441D5E">
        <w:rPr>
          <w:bCs/>
          <w:sz w:val="28"/>
          <w:szCs w:val="28"/>
          <w:lang w:val="uk-UA"/>
        </w:rPr>
        <w:t xml:space="preserve">та </w:t>
      </w:r>
      <w:r w:rsidRPr="00441D5E">
        <w:rPr>
          <w:sz w:val="28"/>
          <w:szCs w:val="28"/>
          <w:lang w:val="uk-UA"/>
        </w:rPr>
        <w:t>обслуговуючий кооператив «Сліпород-вода»</w:t>
      </w:r>
      <w:r w:rsidR="00BE17FD" w:rsidRPr="00441D5E">
        <w:rPr>
          <w:sz w:val="28"/>
          <w:szCs w:val="28"/>
          <w:lang w:val="uk-UA"/>
        </w:rPr>
        <w:t>.</w:t>
      </w:r>
    </w:p>
    <w:p w14:paraId="009FDFD6" w14:textId="2F2BE19D" w:rsidR="00983ACF" w:rsidRDefault="00983ACF" w:rsidP="00441D5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Розпорядник бюджетних коштів здійснює фінансування </w:t>
      </w:r>
      <w:r w:rsidRPr="00983ACF">
        <w:rPr>
          <w:sz w:val="28"/>
          <w:szCs w:val="28"/>
          <w:lang w:val="uk-UA"/>
        </w:rPr>
        <w:t>відповідальн</w:t>
      </w:r>
      <w:r>
        <w:rPr>
          <w:sz w:val="28"/>
          <w:szCs w:val="28"/>
          <w:lang w:val="uk-UA"/>
        </w:rPr>
        <w:t>ого</w:t>
      </w:r>
      <w:r w:rsidRPr="00983ACF">
        <w:rPr>
          <w:sz w:val="28"/>
          <w:szCs w:val="28"/>
          <w:lang w:val="uk-UA"/>
        </w:rPr>
        <w:t xml:space="preserve"> виконавц</w:t>
      </w:r>
      <w:r>
        <w:rPr>
          <w:sz w:val="28"/>
          <w:szCs w:val="28"/>
          <w:lang w:val="uk-UA"/>
        </w:rPr>
        <w:t>я Програми після затвердження цієї Програми та надходження необхідного обсягу коштів на його рахунки.</w:t>
      </w:r>
    </w:p>
    <w:p w14:paraId="79524CFD" w14:textId="5711C536" w:rsidR="006A43B4" w:rsidRDefault="006A43B4" w:rsidP="00441D5E">
      <w:pPr>
        <w:ind w:firstLine="709"/>
        <w:jc w:val="both"/>
        <w:rPr>
          <w:sz w:val="28"/>
          <w:szCs w:val="28"/>
          <w:lang w:val="uk-UA"/>
        </w:rPr>
      </w:pPr>
      <w:r w:rsidRPr="00441D5E">
        <w:rPr>
          <w:sz w:val="28"/>
          <w:szCs w:val="28"/>
          <w:lang w:val="uk-UA"/>
        </w:rPr>
        <w:t>Після отримання відповідного фінансування ГКВУВКГ організовує закупівлі послуги з механічного очищення накопичувальної ємності КНС-2 та необхідних матеріалів та обладнання для ремонту артезіанської свердловини в с. Сліпород</w:t>
      </w:r>
      <w:r w:rsidR="007810B1">
        <w:rPr>
          <w:sz w:val="28"/>
          <w:szCs w:val="28"/>
          <w:lang w:val="uk-UA"/>
        </w:rPr>
        <w:t>, включаючи витрати на податки та збори</w:t>
      </w:r>
      <w:r w:rsidRPr="00441D5E">
        <w:rPr>
          <w:sz w:val="28"/>
          <w:szCs w:val="28"/>
          <w:lang w:val="uk-UA"/>
        </w:rPr>
        <w:t>. Після придбання відповідні матеріали для ремонту системи водопостачання в с. Сліпород передаються обслуговуючому кооперативу «Сліпород-вода» для подальшого встановлення.</w:t>
      </w:r>
    </w:p>
    <w:p w14:paraId="77F456E2" w14:textId="63CA10CE" w:rsidR="00983ACF" w:rsidRPr="00441D5E" w:rsidRDefault="00983ACF" w:rsidP="00441D5E">
      <w:pPr>
        <w:ind w:firstLine="709"/>
        <w:jc w:val="both"/>
        <w:rPr>
          <w:sz w:val="28"/>
          <w:szCs w:val="28"/>
          <w:lang w:val="uk-UA"/>
        </w:rPr>
      </w:pPr>
    </w:p>
    <w:p w14:paraId="41238A6A" w14:textId="77777777" w:rsidR="00BE17FD" w:rsidRPr="00441D5E" w:rsidRDefault="00BE17FD" w:rsidP="00441D5E">
      <w:pPr>
        <w:ind w:firstLine="709"/>
        <w:jc w:val="both"/>
        <w:rPr>
          <w:sz w:val="28"/>
          <w:szCs w:val="28"/>
          <w:lang w:val="uk-UA"/>
        </w:rPr>
      </w:pPr>
    </w:p>
    <w:p w14:paraId="0B81DF53" w14:textId="77777777" w:rsidR="00BE17FD" w:rsidRPr="00441D5E" w:rsidRDefault="00BE17FD" w:rsidP="00441D5E">
      <w:pPr>
        <w:ind w:firstLine="709"/>
        <w:jc w:val="center"/>
        <w:rPr>
          <w:b/>
          <w:sz w:val="28"/>
          <w:szCs w:val="28"/>
          <w:lang w:val="uk-UA"/>
        </w:rPr>
      </w:pPr>
      <w:r w:rsidRPr="00441D5E">
        <w:rPr>
          <w:b/>
          <w:sz w:val="28"/>
          <w:szCs w:val="28"/>
          <w:lang w:val="uk-UA"/>
        </w:rPr>
        <w:t>5. Очікувані результати від виконання Програми</w:t>
      </w:r>
    </w:p>
    <w:p w14:paraId="10612C53" w14:textId="5BEBDC41" w:rsidR="00BE17FD" w:rsidRPr="00441D5E" w:rsidRDefault="00BE17FD" w:rsidP="00441D5E">
      <w:pPr>
        <w:widowControl w:val="0"/>
        <w:ind w:firstLine="709"/>
        <w:jc w:val="both"/>
        <w:rPr>
          <w:sz w:val="28"/>
          <w:szCs w:val="28"/>
          <w:lang w:val="uk-UA"/>
        </w:rPr>
      </w:pPr>
      <w:r w:rsidRPr="00441D5E">
        <w:rPr>
          <w:sz w:val="28"/>
          <w:szCs w:val="28"/>
          <w:lang w:val="uk-UA"/>
        </w:rPr>
        <w:t>Реалізація Програми дасть змогу:</w:t>
      </w:r>
    </w:p>
    <w:p w14:paraId="7AEE3654" w14:textId="7B16A63A" w:rsidR="00BE17FD" w:rsidRPr="00441D5E" w:rsidRDefault="006A43B4" w:rsidP="00441D5E">
      <w:pPr>
        <w:widowControl w:val="0"/>
        <w:ind w:firstLine="709"/>
        <w:jc w:val="both"/>
        <w:rPr>
          <w:sz w:val="28"/>
          <w:szCs w:val="28"/>
          <w:lang w:val="uk-UA"/>
        </w:rPr>
      </w:pPr>
      <w:r w:rsidRPr="00441D5E">
        <w:rPr>
          <w:sz w:val="28"/>
          <w:szCs w:val="28"/>
          <w:lang w:val="uk-UA"/>
        </w:rPr>
        <w:t>забезпечити сталу роботу КНС-2</w:t>
      </w:r>
      <w:r w:rsidR="00BE17FD" w:rsidRPr="00441D5E">
        <w:rPr>
          <w:sz w:val="28"/>
          <w:szCs w:val="28"/>
          <w:lang w:val="uk-UA"/>
        </w:rPr>
        <w:t>;</w:t>
      </w:r>
    </w:p>
    <w:p w14:paraId="6B9B943A" w14:textId="6556544C" w:rsidR="00BE17FD" w:rsidRPr="00441D5E" w:rsidRDefault="001164CD" w:rsidP="00441D5E">
      <w:pPr>
        <w:widowControl w:val="0"/>
        <w:ind w:firstLine="709"/>
        <w:jc w:val="both"/>
        <w:rPr>
          <w:sz w:val="28"/>
          <w:szCs w:val="28"/>
          <w:lang w:val="uk-UA"/>
        </w:rPr>
      </w:pPr>
      <w:r w:rsidRPr="00441D5E">
        <w:rPr>
          <w:sz w:val="28"/>
          <w:szCs w:val="28"/>
          <w:lang w:val="uk-UA"/>
        </w:rPr>
        <w:t>відновити сталу роботу артезіанської свердловини в с. Сліпороді.</w:t>
      </w:r>
    </w:p>
    <w:p w14:paraId="2C38A4DF" w14:textId="3BECD109" w:rsidR="006A43B4" w:rsidRPr="00441D5E" w:rsidRDefault="006A43B4" w:rsidP="00441D5E">
      <w:pPr>
        <w:widowControl w:val="0"/>
        <w:ind w:firstLine="709"/>
        <w:jc w:val="both"/>
        <w:rPr>
          <w:sz w:val="28"/>
          <w:szCs w:val="28"/>
          <w:lang w:val="uk-UA"/>
        </w:rPr>
      </w:pPr>
      <w:r w:rsidRPr="00441D5E">
        <w:rPr>
          <w:sz w:val="28"/>
          <w:szCs w:val="28"/>
          <w:lang w:val="uk-UA"/>
        </w:rPr>
        <w:t>Очікувані результати від виконання Програми для територіальної громади:</w:t>
      </w:r>
    </w:p>
    <w:p w14:paraId="639172BC" w14:textId="2A2ADF7B" w:rsidR="001164CD" w:rsidRPr="00441D5E" w:rsidRDefault="001164CD" w:rsidP="00441D5E">
      <w:pPr>
        <w:widowControl w:val="0"/>
        <w:ind w:firstLine="709"/>
        <w:jc w:val="both"/>
        <w:rPr>
          <w:sz w:val="28"/>
          <w:szCs w:val="28"/>
          <w:lang w:val="uk-UA"/>
        </w:rPr>
      </w:pPr>
      <w:r w:rsidRPr="00441D5E">
        <w:rPr>
          <w:sz w:val="28"/>
          <w:szCs w:val="28"/>
          <w:lang w:val="uk-UA"/>
        </w:rPr>
        <w:t>забезпечити стабільну роботу системи водовідведення від лікарні та південно-східної частини міста;</w:t>
      </w:r>
    </w:p>
    <w:p w14:paraId="57DCE5EE" w14:textId="0CCFA04C" w:rsidR="001164CD" w:rsidRPr="00441D5E" w:rsidRDefault="001164CD" w:rsidP="00441D5E">
      <w:pPr>
        <w:widowControl w:val="0"/>
        <w:ind w:firstLine="709"/>
        <w:jc w:val="both"/>
        <w:rPr>
          <w:sz w:val="28"/>
          <w:szCs w:val="28"/>
          <w:lang w:val="uk-UA"/>
        </w:rPr>
      </w:pPr>
      <w:r w:rsidRPr="00441D5E">
        <w:rPr>
          <w:sz w:val="28"/>
          <w:szCs w:val="28"/>
          <w:lang w:val="uk-UA"/>
        </w:rPr>
        <w:t>забезпечити стабільну роботу системи водопостачання жителям с. Сліпород;</w:t>
      </w:r>
    </w:p>
    <w:p w14:paraId="4A926F0E" w14:textId="412E357B" w:rsidR="00BE17FD" w:rsidRPr="00441D5E" w:rsidRDefault="00BE17FD" w:rsidP="00441D5E">
      <w:pPr>
        <w:widowControl w:val="0"/>
        <w:ind w:firstLine="709"/>
        <w:jc w:val="both"/>
        <w:rPr>
          <w:sz w:val="28"/>
          <w:szCs w:val="28"/>
          <w:lang w:val="uk-UA"/>
        </w:rPr>
      </w:pPr>
      <w:r w:rsidRPr="00441D5E">
        <w:rPr>
          <w:sz w:val="28"/>
          <w:szCs w:val="28"/>
          <w:lang w:val="uk-UA"/>
        </w:rPr>
        <w:t>покращити якість послуг з водопостачання та водовідведення</w:t>
      </w:r>
      <w:r w:rsidR="001164CD" w:rsidRPr="00441D5E">
        <w:rPr>
          <w:sz w:val="28"/>
          <w:szCs w:val="28"/>
          <w:lang w:val="uk-UA"/>
        </w:rPr>
        <w:t>, які надаються на території Глухівської міської ради</w:t>
      </w:r>
      <w:r w:rsidRPr="00441D5E">
        <w:rPr>
          <w:sz w:val="28"/>
          <w:szCs w:val="28"/>
          <w:lang w:val="uk-UA"/>
        </w:rPr>
        <w:t>.</w:t>
      </w:r>
    </w:p>
    <w:p w14:paraId="728DC249" w14:textId="77777777" w:rsidR="006A43B4" w:rsidRPr="00441D5E" w:rsidRDefault="006A43B4" w:rsidP="00441D5E">
      <w:pPr>
        <w:ind w:firstLine="709"/>
        <w:jc w:val="both"/>
        <w:rPr>
          <w:strike/>
          <w:sz w:val="28"/>
          <w:szCs w:val="28"/>
          <w:lang w:val="uk-UA"/>
        </w:rPr>
      </w:pPr>
    </w:p>
    <w:p w14:paraId="1FCCF9E9" w14:textId="77777777" w:rsidR="00BE17FD" w:rsidRPr="00441D5E" w:rsidRDefault="00BE17FD" w:rsidP="00441D5E">
      <w:pPr>
        <w:ind w:firstLine="709"/>
        <w:jc w:val="center"/>
        <w:rPr>
          <w:b/>
          <w:sz w:val="28"/>
          <w:szCs w:val="28"/>
          <w:lang w:val="uk-UA"/>
        </w:rPr>
      </w:pPr>
      <w:r w:rsidRPr="00441D5E">
        <w:rPr>
          <w:b/>
          <w:sz w:val="28"/>
          <w:szCs w:val="28"/>
          <w:lang w:val="uk-UA"/>
        </w:rPr>
        <w:t>6. Координація та контроль за ходом виконання Програми</w:t>
      </w:r>
    </w:p>
    <w:p w14:paraId="24B522F7" w14:textId="143A871C" w:rsidR="00F30F6C" w:rsidRPr="00441D5E" w:rsidRDefault="00BE17FD" w:rsidP="00441D5E">
      <w:pPr>
        <w:ind w:firstLine="709"/>
        <w:jc w:val="both"/>
        <w:rPr>
          <w:bCs/>
          <w:sz w:val="28"/>
          <w:szCs w:val="28"/>
          <w:lang w:val="uk-UA"/>
        </w:rPr>
      </w:pPr>
      <w:r w:rsidRPr="00441D5E">
        <w:rPr>
          <w:sz w:val="28"/>
          <w:szCs w:val="28"/>
          <w:lang w:val="uk-UA"/>
        </w:rPr>
        <w:t>Координаці</w:t>
      </w:r>
      <w:r w:rsidR="001164CD" w:rsidRPr="00441D5E">
        <w:rPr>
          <w:sz w:val="28"/>
          <w:szCs w:val="28"/>
          <w:lang w:val="uk-UA"/>
        </w:rPr>
        <w:t>я</w:t>
      </w:r>
      <w:r w:rsidRPr="00441D5E">
        <w:rPr>
          <w:sz w:val="28"/>
          <w:szCs w:val="28"/>
          <w:lang w:val="uk-UA"/>
        </w:rPr>
        <w:t xml:space="preserve"> виконання Програми </w:t>
      </w:r>
      <w:r w:rsidR="001164CD" w:rsidRPr="00441D5E">
        <w:rPr>
          <w:sz w:val="28"/>
          <w:szCs w:val="28"/>
          <w:lang w:val="uk-UA"/>
        </w:rPr>
        <w:t>покладається на</w:t>
      </w:r>
      <w:r w:rsidR="001164CD" w:rsidRPr="00441D5E">
        <w:rPr>
          <w:bCs/>
          <w:sz w:val="28"/>
          <w:szCs w:val="28"/>
          <w:lang w:val="uk-UA"/>
        </w:rPr>
        <w:t xml:space="preserve"> заступника міського голови з питань діяльності виконавчих органів міської ради Галустяна В.Е.</w:t>
      </w:r>
      <w:r w:rsidR="001164CD" w:rsidRPr="00441D5E">
        <w:rPr>
          <w:sz w:val="28"/>
          <w:szCs w:val="28"/>
        </w:rPr>
        <w:t xml:space="preserve"> </w:t>
      </w:r>
      <w:r w:rsidR="001164CD" w:rsidRPr="00441D5E">
        <w:rPr>
          <w:bCs/>
          <w:sz w:val="28"/>
          <w:szCs w:val="28"/>
          <w:lang w:val="uk-UA"/>
        </w:rPr>
        <w:t>Контроль здійснюється постійною комісією міської ради з питань планування фінансів, бюджету та соціально-економічного розвитку (голова – Савицький О.Д.), якій ГКВУВКГ до 02 лютого 2021 року звітує про результати виконання Програми.</w:t>
      </w:r>
    </w:p>
    <w:p w14:paraId="540B115B" w14:textId="245DECC1" w:rsidR="00F30F6C" w:rsidRDefault="00F30F6C" w:rsidP="00441D5E">
      <w:pPr>
        <w:ind w:firstLine="709"/>
        <w:jc w:val="both"/>
        <w:rPr>
          <w:sz w:val="28"/>
          <w:szCs w:val="28"/>
          <w:lang w:val="uk-UA"/>
        </w:rPr>
      </w:pPr>
    </w:p>
    <w:p w14:paraId="425068B4" w14:textId="77777777" w:rsidR="001164CD" w:rsidRPr="00DB7845" w:rsidRDefault="001164CD" w:rsidP="00441D5E">
      <w:pPr>
        <w:ind w:firstLine="709"/>
        <w:jc w:val="both"/>
        <w:rPr>
          <w:sz w:val="28"/>
          <w:szCs w:val="28"/>
          <w:lang w:val="uk-UA"/>
        </w:rPr>
      </w:pPr>
    </w:p>
    <w:p w14:paraId="47A5AFAB" w14:textId="0ED173EB" w:rsidR="00FE070F" w:rsidRDefault="00D32FBE" w:rsidP="00441D5E">
      <w:pPr>
        <w:tabs>
          <w:tab w:val="left" w:pos="7088"/>
        </w:tabs>
        <w:rPr>
          <w:lang w:val="uk-UA"/>
        </w:rPr>
      </w:pPr>
      <w:r>
        <w:rPr>
          <w:b/>
          <w:sz w:val="28"/>
          <w:szCs w:val="28"/>
          <w:lang w:val="uk-UA"/>
        </w:rPr>
        <w:t>Секретар міської ради</w:t>
      </w:r>
      <w:r w:rsidR="00D37A26" w:rsidRPr="0031309E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Юрій БУРЛАКА</w:t>
      </w:r>
      <w:r w:rsidR="00BE17FD" w:rsidRPr="0031309E">
        <w:rPr>
          <w:lang w:val="uk-UA"/>
        </w:rPr>
        <w:t xml:space="preserve"> </w:t>
      </w:r>
    </w:p>
    <w:p w14:paraId="1458C807" w14:textId="77777777" w:rsidR="00FE070F" w:rsidRDefault="00FE070F">
      <w:pPr>
        <w:rPr>
          <w:lang w:val="uk-UA"/>
        </w:rPr>
      </w:pPr>
      <w:r>
        <w:rPr>
          <w:lang w:val="uk-UA"/>
        </w:rPr>
        <w:br w:type="page"/>
      </w:r>
    </w:p>
    <w:p w14:paraId="3A16D4E4" w14:textId="0392CA1B" w:rsidR="008E1DA7" w:rsidRPr="00D37A26" w:rsidRDefault="00FE070F" w:rsidP="00983AC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</w:p>
    <w:sectPr w:rsidR="008E1DA7" w:rsidRPr="00D37A26" w:rsidSect="00F30F6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0"/>
    <w:lvl w:ilvl="0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ascii="Times New Roman" w:eastAsia="Times New Roman" w:hAnsi="Times New Roman"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ascii="Times New Roman" w:eastAsia="Times New Roman" w:hAnsi="Times New Roman"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ascii="Times New Roman" w:eastAsia="Times New Roman" w:hAnsi="Times New Roman" w:cs="Times New Roman"/>
      </w:rPr>
    </w:lvl>
  </w:abstractNum>
  <w:abstractNum w:abstractNumId="2" w15:restartNumberingAfterBreak="0">
    <w:nsid w:val="00000003"/>
    <w:multiLevelType w:val="multilevel"/>
    <w:tmpl w:val="00000002"/>
    <w:lvl w:ilvl="0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3" w15:restartNumberingAfterBreak="0">
    <w:nsid w:val="00000005"/>
    <w:multiLevelType w:val="multilevel"/>
    <w:tmpl w:val="00000004"/>
    <w:lvl w:ilvl="0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4" w15:restartNumberingAfterBreak="0">
    <w:nsid w:val="0E004F99"/>
    <w:multiLevelType w:val="hybridMultilevel"/>
    <w:tmpl w:val="BF86F7C6"/>
    <w:lvl w:ilvl="0" w:tplc="DFA07FD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11EF22A8"/>
    <w:multiLevelType w:val="hybridMultilevel"/>
    <w:tmpl w:val="863C23D0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A116B61"/>
    <w:multiLevelType w:val="hybridMultilevel"/>
    <w:tmpl w:val="7C4A821A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C040845"/>
    <w:multiLevelType w:val="hybridMultilevel"/>
    <w:tmpl w:val="EE70C112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53053327"/>
    <w:multiLevelType w:val="hybridMultilevel"/>
    <w:tmpl w:val="34E823C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6914A91"/>
    <w:multiLevelType w:val="hybridMultilevel"/>
    <w:tmpl w:val="ACC45CF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806BE4"/>
    <w:multiLevelType w:val="hybridMultilevel"/>
    <w:tmpl w:val="D3982A56"/>
    <w:lvl w:ilvl="0" w:tplc="B0568038">
      <w:start w:val="1"/>
      <w:numFmt w:val="bullet"/>
      <w:lvlText w:val="–"/>
      <w:lvlJc w:val="left"/>
      <w:pPr>
        <w:tabs>
          <w:tab w:val="num" w:pos="1191"/>
        </w:tabs>
        <w:ind w:left="57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6"/>
  </w:num>
  <w:num w:numId="6">
    <w:abstractNumId w:val="7"/>
  </w:num>
  <w:num w:numId="7">
    <w:abstractNumId w:val="10"/>
  </w:num>
  <w:num w:numId="8">
    <w:abstractNumId w:val="8"/>
  </w:num>
  <w:num w:numId="9">
    <w:abstractNumId w:val="5"/>
  </w:num>
  <w:num w:numId="10">
    <w:abstractNumId w:val="1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534"/>
    <w:rsid w:val="0001314A"/>
    <w:rsid w:val="000941AF"/>
    <w:rsid w:val="000C6311"/>
    <w:rsid w:val="000D77CD"/>
    <w:rsid w:val="001164CD"/>
    <w:rsid w:val="001268AD"/>
    <w:rsid w:val="001450ED"/>
    <w:rsid w:val="00153D93"/>
    <w:rsid w:val="00192B09"/>
    <w:rsid w:val="00206006"/>
    <w:rsid w:val="00341540"/>
    <w:rsid w:val="003B69F0"/>
    <w:rsid w:val="003C121F"/>
    <w:rsid w:val="00441D5E"/>
    <w:rsid w:val="0046242C"/>
    <w:rsid w:val="004634F9"/>
    <w:rsid w:val="004A6B17"/>
    <w:rsid w:val="0052795B"/>
    <w:rsid w:val="005A2354"/>
    <w:rsid w:val="006175EB"/>
    <w:rsid w:val="006506EB"/>
    <w:rsid w:val="006A43B4"/>
    <w:rsid w:val="006B6534"/>
    <w:rsid w:val="007810B1"/>
    <w:rsid w:val="007E46AF"/>
    <w:rsid w:val="008C65D9"/>
    <w:rsid w:val="008E1DA7"/>
    <w:rsid w:val="00983ACF"/>
    <w:rsid w:val="009A1F35"/>
    <w:rsid w:val="009B3A66"/>
    <w:rsid w:val="00A71E94"/>
    <w:rsid w:val="00AD0C3B"/>
    <w:rsid w:val="00AE663F"/>
    <w:rsid w:val="00B45DDE"/>
    <w:rsid w:val="00B67B51"/>
    <w:rsid w:val="00B834E2"/>
    <w:rsid w:val="00BE17FD"/>
    <w:rsid w:val="00C31C7E"/>
    <w:rsid w:val="00C338EA"/>
    <w:rsid w:val="00C85CE9"/>
    <w:rsid w:val="00D32FBE"/>
    <w:rsid w:val="00D37A26"/>
    <w:rsid w:val="00D72474"/>
    <w:rsid w:val="00DA567A"/>
    <w:rsid w:val="00DA7AA0"/>
    <w:rsid w:val="00E825D6"/>
    <w:rsid w:val="00F30F6C"/>
    <w:rsid w:val="00FA7504"/>
    <w:rsid w:val="00FB39D2"/>
    <w:rsid w:val="00FE0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1D9A0A"/>
  <w15:chartTrackingRefBased/>
  <w15:docId w15:val="{75A744FA-715E-4C9E-A8D5-375592DA8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1314A"/>
    <w:pPr>
      <w:keepNext/>
      <w:jc w:val="right"/>
      <w:outlineLvl w:val="0"/>
    </w:pPr>
    <w:rPr>
      <w:rFonts w:eastAsia="MS Mincho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37A2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B3A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9B3A66"/>
    <w:rPr>
      <w:rFonts w:ascii="Tahoma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link w:val="1"/>
    <w:rsid w:val="0001314A"/>
    <w:rPr>
      <w:rFonts w:eastAsia="MS Mincho"/>
      <w:sz w:val="24"/>
      <w:lang w:val="ru-RU" w:eastAsia="ru-RU"/>
    </w:rPr>
  </w:style>
  <w:style w:type="character" w:customStyle="1" w:styleId="apple-converted-space">
    <w:name w:val="apple-converted-space"/>
    <w:uiPriority w:val="99"/>
    <w:rsid w:val="006506EB"/>
    <w:rPr>
      <w:rFonts w:cs="Times New Roman"/>
    </w:rPr>
  </w:style>
  <w:style w:type="character" w:customStyle="1" w:styleId="spelle">
    <w:name w:val="spelle"/>
    <w:uiPriority w:val="99"/>
    <w:rsid w:val="006506EB"/>
    <w:rPr>
      <w:rFonts w:cs="Times New Roman"/>
    </w:rPr>
  </w:style>
  <w:style w:type="paragraph" w:styleId="a5">
    <w:name w:val="No Spacing"/>
    <w:uiPriority w:val="99"/>
    <w:qFormat/>
    <w:rsid w:val="006506EB"/>
    <w:rPr>
      <w:sz w:val="24"/>
      <w:szCs w:val="24"/>
      <w:lang w:val="ru-RU" w:eastAsia="ru-RU"/>
    </w:rPr>
  </w:style>
  <w:style w:type="character" w:customStyle="1" w:styleId="20">
    <w:name w:val="Заголовок 2 Знак"/>
    <w:link w:val="2"/>
    <w:semiHidden/>
    <w:rsid w:val="00D37A26"/>
    <w:rPr>
      <w:rFonts w:ascii="Cambria" w:hAnsi="Cambria"/>
      <w:b/>
      <w:bCs/>
      <w:i/>
      <w:iCs/>
      <w:sz w:val="28"/>
      <w:szCs w:val="28"/>
    </w:rPr>
  </w:style>
  <w:style w:type="paragraph" w:customStyle="1" w:styleId="21">
    <w:name w:val="Основной текст с отступом 21"/>
    <w:basedOn w:val="a"/>
    <w:rsid w:val="00D37A26"/>
    <w:pPr>
      <w:suppressAutoHyphens/>
      <w:ind w:firstLine="540"/>
      <w:jc w:val="center"/>
    </w:pPr>
    <w:rPr>
      <w:b/>
      <w:sz w:val="28"/>
      <w:lang w:val="uk-UA" w:eastAsia="ar-SA"/>
    </w:rPr>
  </w:style>
  <w:style w:type="paragraph" w:customStyle="1" w:styleId="31">
    <w:name w:val="Основной текст с отступом 31"/>
    <w:basedOn w:val="a"/>
    <w:rsid w:val="00D37A26"/>
    <w:pPr>
      <w:suppressAutoHyphens/>
      <w:ind w:firstLine="540"/>
      <w:jc w:val="center"/>
    </w:pPr>
    <w:rPr>
      <w:b/>
      <w:sz w:val="32"/>
      <w:lang w:val="uk-UA" w:eastAsia="ar-SA"/>
    </w:rPr>
  </w:style>
  <w:style w:type="paragraph" w:customStyle="1" w:styleId="310">
    <w:name w:val="Основной текст 31"/>
    <w:basedOn w:val="a"/>
    <w:uiPriority w:val="99"/>
    <w:rsid w:val="00D37A26"/>
    <w:pPr>
      <w:tabs>
        <w:tab w:val="left" w:pos="0"/>
      </w:tabs>
      <w:suppressAutoHyphens/>
      <w:jc w:val="center"/>
    </w:pPr>
    <w:rPr>
      <w:b/>
      <w:sz w:val="28"/>
      <w:lang w:val="uk-UA" w:eastAsia="ar-SA"/>
    </w:rPr>
  </w:style>
  <w:style w:type="paragraph" w:customStyle="1" w:styleId="210">
    <w:name w:val="Основной текст 21"/>
    <w:basedOn w:val="a"/>
    <w:uiPriority w:val="99"/>
    <w:rsid w:val="00D37A26"/>
    <w:pPr>
      <w:suppressAutoHyphens/>
    </w:pPr>
    <w:rPr>
      <w:sz w:val="28"/>
      <w:lang w:val="uk-UA" w:eastAsia="ar-SA"/>
    </w:rPr>
  </w:style>
  <w:style w:type="paragraph" w:styleId="a6">
    <w:name w:val="List Paragraph"/>
    <w:basedOn w:val="a"/>
    <w:uiPriority w:val="34"/>
    <w:qFormat/>
    <w:rsid w:val="006A43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8</Pages>
  <Words>1071</Words>
  <Characters>7899</Characters>
  <Application>Microsoft Office Word</Application>
  <DocSecurity>0</DocSecurity>
  <Lines>65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CWER.ws/blog/punsh</Company>
  <LinksUpToDate>false</LinksUpToDate>
  <CharactersWithSpaces>8953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subject/>
  <dc:creator>Пархоменко Р.</dc:creator>
  <cp:keywords/>
  <dc:description/>
  <cp:lastModifiedBy>Roman Parkhomenko</cp:lastModifiedBy>
  <cp:revision>13</cp:revision>
  <cp:lastPrinted>2020-07-01T05:58:00Z</cp:lastPrinted>
  <dcterms:created xsi:type="dcterms:W3CDTF">2020-06-10T13:21:00Z</dcterms:created>
  <dcterms:modified xsi:type="dcterms:W3CDTF">2020-07-01T06:32:00Z</dcterms:modified>
</cp:coreProperties>
</file>