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1AC12" w14:textId="77777777" w:rsidR="006506EB" w:rsidRPr="00DA288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DA2884">
        <w:rPr>
          <w:b/>
          <w:noProof/>
          <w:sz w:val="28"/>
          <w:szCs w:val="28"/>
        </w:rPr>
        <w:drawing>
          <wp:inline distT="0" distB="0" distL="0" distR="0" wp14:anchorId="0350A575" wp14:editId="47E828EF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307ED" w14:textId="77777777" w:rsidR="006506EB" w:rsidRPr="00DA2884" w:rsidRDefault="006506EB" w:rsidP="006506EB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01403B0" w14:textId="77777777" w:rsidR="006506EB" w:rsidRPr="002F0150" w:rsidRDefault="00AE663F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СЬОМЕ</w:t>
      </w:r>
      <w:r w:rsidR="006506EB" w:rsidRPr="002F0150">
        <w:rPr>
          <w:b/>
          <w:sz w:val="28"/>
          <w:szCs w:val="28"/>
          <w:lang w:val="uk-UA"/>
        </w:rPr>
        <w:t xml:space="preserve"> СКЛИКАННЯ</w:t>
      </w:r>
    </w:p>
    <w:p w14:paraId="6ADE42B0" w14:textId="2EFF137B" w:rsidR="006506EB" w:rsidRPr="002F0150" w:rsidRDefault="002D3844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ПОЗАЧЕРГОВА</w:t>
      </w:r>
      <w:r w:rsidRPr="002F0150">
        <w:rPr>
          <w:b/>
          <w:sz w:val="28"/>
          <w:szCs w:val="28"/>
          <w:lang w:val="uk-UA"/>
        </w:rPr>
        <w:t xml:space="preserve"> </w:t>
      </w:r>
      <w:r w:rsidR="006506EB" w:rsidRPr="002F0150">
        <w:rPr>
          <w:b/>
          <w:sz w:val="28"/>
          <w:szCs w:val="28"/>
          <w:lang w:val="uk-UA"/>
        </w:rPr>
        <w:t>СЕСІЯ</w:t>
      </w:r>
    </w:p>
    <w:p w14:paraId="0BC820D4" w14:textId="77777777" w:rsidR="006506EB" w:rsidRPr="002F015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14:paraId="17A02130" w14:textId="271D110F" w:rsidR="0001314A" w:rsidRPr="003048CD" w:rsidRDefault="00C17FB7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17</w:t>
      </w:r>
      <w:r>
        <w:rPr>
          <w:sz w:val="28"/>
          <w:szCs w:val="28"/>
          <w:lang w:val="uk-UA"/>
        </w:rPr>
        <w:t>.07.2020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482</w:t>
      </w:r>
      <w:bookmarkStart w:id="0" w:name="_GoBack"/>
      <w:bookmarkEnd w:id="0"/>
    </w:p>
    <w:p w14:paraId="7525DC71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4886C91F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75DE7DA7" w14:textId="77777777" w:rsidR="003048CD" w:rsidRDefault="006B6534" w:rsidP="00D32FBE">
      <w:pPr>
        <w:ind w:right="4346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3048CD">
        <w:rPr>
          <w:b/>
          <w:sz w:val="28"/>
          <w:szCs w:val="28"/>
          <w:lang w:val="uk-UA"/>
        </w:rPr>
        <w:t>внесення змін до Правил</w:t>
      </w:r>
      <w:r w:rsidR="00F55124">
        <w:rPr>
          <w:b/>
          <w:sz w:val="28"/>
          <w:szCs w:val="28"/>
          <w:lang w:val="uk-UA"/>
        </w:rPr>
        <w:t xml:space="preserve"> </w:t>
      </w:r>
      <w:r w:rsidR="003048CD">
        <w:rPr>
          <w:b/>
          <w:sz w:val="28"/>
          <w:szCs w:val="28"/>
          <w:lang w:val="uk-UA"/>
        </w:rPr>
        <w:t>благоустрою населених пунктів</w:t>
      </w:r>
    </w:p>
    <w:p w14:paraId="7387763D" w14:textId="77777777" w:rsidR="006B6534" w:rsidRPr="00F30F6C" w:rsidRDefault="003048CD" w:rsidP="003048CD">
      <w:pPr>
        <w:tabs>
          <w:tab w:val="left" w:pos="4820"/>
        </w:tabs>
        <w:ind w:right="434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Глухівської міської ради </w:t>
      </w:r>
    </w:p>
    <w:p w14:paraId="2ECFE4B1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78852EBE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285F2410" w14:textId="5CF819C7" w:rsidR="006B6534" w:rsidRPr="00F30F6C" w:rsidRDefault="003048CD" w:rsidP="0086784A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об’єктів благоустрою населених пунктів на території Глухівської міської ради у відповідність до чинного законодавства, </w:t>
      </w:r>
      <w:r w:rsidR="006B6534" w:rsidRPr="00F30F6C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Закон</w:t>
      </w:r>
      <w:r w:rsidR="002D3844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України «Про благоустрій населених пунктів», </w:t>
      </w:r>
      <w:r w:rsidR="00671A9A">
        <w:rPr>
          <w:sz w:val="28"/>
          <w:szCs w:val="28"/>
          <w:lang w:val="uk-UA"/>
        </w:rPr>
        <w:t>статтею 59, пунктом 44 частини першої</w:t>
      </w:r>
      <w:r>
        <w:rPr>
          <w:sz w:val="28"/>
          <w:szCs w:val="28"/>
          <w:lang w:val="uk-UA"/>
        </w:rPr>
        <w:t xml:space="preserve"> статті </w:t>
      </w:r>
      <w:r w:rsidR="007D2417">
        <w:rPr>
          <w:sz w:val="28"/>
          <w:szCs w:val="28"/>
          <w:lang w:val="uk-UA"/>
        </w:rPr>
        <w:t xml:space="preserve">26 </w:t>
      </w:r>
      <w:r w:rsidR="006B6534" w:rsidRPr="00F30F6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F30F6C">
        <w:rPr>
          <w:sz w:val="28"/>
          <w:szCs w:val="28"/>
          <w:lang w:val="uk-UA"/>
        </w:rPr>
        <w:t>,</w:t>
      </w:r>
      <w:r w:rsidR="006B6534" w:rsidRPr="00F30F6C">
        <w:rPr>
          <w:sz w:val="28"/>
          <w:szCs w:val="28"/>
          <w:lang w:val="uk-UA"/>
        </w:rPr>
        <w:t xml:space="preserve"> </w:t>
      </w:r>
      <w:r w:rsidR="006B6534" w:rsidRPr="00F30F6C">
        <w:rPr>
          <w:b/>
          <w:sz w:val="28"/>
          <w:szCs w:val="28"/>
          <w:lang w:val="uk-UA"/>
        </w:rPr>
        <w:t>міськ</w:t>
      </w:r>
      <w:r w:rsidR="000941AF" w:rsidRPr="00F30F6C">
        <w:rPr>
          <w:b/>
          <w:sz w:val="28"/>
          <w:szCs w:val="28"/>
          <w:lang w:val="uk-UA"/>
        </w:rPr>
        <w:t>а</w:t>
      </w:r>
      <w:r w:rsidR="006B6534" w:rsidRPr="00F30F6C">
        <w:rPr>
          <w:b/>
          <w:sz w:val="28"/>
          <w:szCs w:val="28"/>
          <w:lang w:val="uk-UA"/>
        </w:rPr>
        <w:t xml:space="preserve"> рад</w:t>
      </w:r>
      <w:r w:rsidR="000941AF" w:rsidRPr="00F30F6C">
        <w:rPr>
          <w:b/>
          <w:sz w:val="28"/>
          <w:szCs w:val="28"/>
          <w:lang w:val="uk-UA"/>
        </w:rPr>
        <w:t>а</w:t>
      </w:r>
      <w:r w:rsidR="006B6534" w:rsidRPr="00F30F6C">
        <w:rPr>
          <w:b/>
          <w:sz w:val="28"/>
          <w:szCs w:val="28"/>
          <w:lang w:val="uk-UA"/>
        </w:rPr>
        <w:t xml:space="preserve"> </w:t>
      </w:r>
      <w:r w:rsidR="000941AF" w:rsidRPr="00F30F6C">
        <w:rPr>
          <w:b/>
          <w:sz w:val="28"/>
          <w:szCs w:val="28"/>
          <w:lang w:val="uk-UA"/>
        </w:rPr>
        <w:t>ВИРІШИЛА</w:t>
      </w:r>
      <w:r w:rsidR="006B6534" w:rsidRPr="00F30F6C">
        <w:rPr>
          <w:sz w:val="28"/>
          <w:szCs w:val="28"/>
          <w:lang w:val="uk-UA"/>
        </w:rPr>
        <w:t>:</w:t>
      </w:r>
    </w:p>
    <w:p w14:paraId="64F74929" w14:textId="77777777" w:rsidR="006506EB" w:rsidRPr="00F30F6C" w:rsidRDefault="006506EB" w:rsidP="006B6534">
      <w:pPr>
        <w:ind w:firstLine="720"/>
        <w:jc w:val="both"/>
        <w:rPr>
          <w:sz w:val="28"/>
          <w:szCs w:val="28"/>
          <w:lang w:val="uk-UA"/>
        </w:rPr>
      </w:pPr>
    </w:p>
    <w:p w14:paraId="7DBE9171" w14:textId="21947DD6" w:rsidR="00D32FBE" w:rsidRPr="007D2417" w:rsidRDefault="007D2417" w:rsidP="0086784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D2417">
        <w:rPr>
          <w:sz w:val="28"/>
          <w:szCs w:val="28"/>
          <w:lang w:val="uk-UA"/>
        </w:rPr>
        <w:t>Внести зміни до рішення міської ради від 26.04.2013 № 56</w:t>
      </w:r>
      <w:r w:rsidR="0086784A">
        <w:rPr>
          <w:sz w:val="28"/>
          <w:szCs w:val="28"/>
          <w:lang w:val="uk-UA"/>
        </w:rPr>
        <w:t>1</w:t>
      </w:r>
      <w:r w:rsidRPr="007D2417">
        <w:rPr>
          <w:sz w:val="28"/>
          <w:szCs w:val="28"/>
          <w:lang w:val="uk-UA"/>
        </w:rPr>
        <w:t xml:space="preserve"> «Про затвердження Правил благоустрою населених пунктів на території Глухівської міської ради», а саме: </w:t>
      </w:r>
      <w:r w:rsidR="00AC21B9" w:rsidRPr="007D2417">
        <w:rPr>
          <w:sz w:val="28"/>
          <w:szCs w:val="28"/>
          <w:lang w:val="uk-UA"/>
        </w:rPr>
        <w:t>поняття «об’єкт благоустрою»</w:t>
      </w:r>
      <w:r w:rsidR="00AC21B9">
        <w:rPr>
          <w:sz w:val="28"/>
          <w:szCs w:val="28"/>
          <w:lang w:val="uk-UA"/>
        </w:rPr>
        <w:t xml:space="preserve"> </w:t>
      </w:r>
      <w:r w:rsidRPr="007D2417">
        <w:rPr>
          <w:sz w:val="28"/>
          <w:szCs w:val="28"/>
          <w:lang w:val="uk-UA"/>
        </w:rPr>
        <w:t>в пункті 1.6 розділу І викласти у такій редакції:</w:t>
      </w:r>
    </w:p>
    <w:p w14:paraId="12DE9D4E" w14:textId="1EAAD69F" w:rsidR="0086784A" w:rsidRPr="0086784A" w:rsidRDefault="00671A9A" w:rsidP="0086784A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671A9A">
        <w:rPr>
          <w:sz w:val="28"/>
          <w:szCs w:val="28"/>
          <w:lang w:val="uk-UA"/>
        </w:rPr>
        <w:t>«</w:t>
      </w:r>
      <w:r w:rsidR="007D2417" w:rsidRPr="007D2417">
        <w:rPr>
          <w:i/>
          <w:sz w:val="28"/>
          <w:szCs w:val="28"/>
          <w:u w:val="single"/>
          <w:lang w:val="uk-UA"/>
        </w:rPr>
        <w:t>об’єкт благоустрою</w:t>
      </w:r>
      <w:r w:rsidR="007D2417">
        <w:rPr>
          <w:sz w:val="28"/>
          <w:szCs w:val="28"/>
          <w:lang w:val="uk-UA"/>
        </w:rPr>
        <w:t xml:space="preserve"> – територія загального користування: парки, лісопарки, парки культури та відпочинку, сквери, квітники, газони, спортивні, дитячі майданчики, пам’ятки культурної та історичної спадщини, майдани, площі, бульвари, вулиці, дороги, провулки, тротуари, шляхопроводи, мости, </w:t>
      </w:r>
      <w:r w:rsidR="007D2417" w:rsidRPr="007D2417">
        <w:rPr>
          <w:rStyle w:val="xfm10047004"/>
          <w:sz w:val="28"/>
          <w:szCs w:val="28"/>
          <w:lang w:val="uk-UA"/>
        </w:rPr>
        <w:t>полігон</w:t>
      </w:r>
      <w:r w:rsidR="00AC21B9">
        <w:rPr>
          <w:rStyle w:val="xfm10047004"/>
          <w:sz w:val="28"/>
          <w:szCs w:val="28"/>
          <w:lang w:val="uk-UA"/>
        </w:rPr>
        <w:t>и</w:t>
      </w:r>
      <w:r w:rsidR="007D2417" w:rsidRPr="007D2417">
        <w:rPr>
          <w:rStyle w:val="xfm10047004"/>
          <w:sz w:val="28"/>
          <w:szCs w:val="28"/>
          <w:lang w:val="uk-UA"/>
        </w:rPr>
        <w:t xml:space="preserve"> твердих побутових відходів</w:t>
      </w:r>
      <w:r w:rsidR="007D2417">
        <w:rPr>
          <w:rStyle w:val="xfm10047004"/>
          <w:sz w:val="28"/>
          <w:szCs w:val="28"/>
          <w:lang w:val="uk-UA"/>
        </w:rPr>
        <w:t xml:space="preserve">, кладовища, прибудинкові території, </w:t>
      </w:r>
      <w:proofErr w:type="spellStart"/>
      <w:r w:rsidR="007D2417">
        <w:rPr>
          <w:rStyle w:val="xfm10047004"/>
          <w:sz w:val="28"/>
          <w:szCs w:val="28"/>
          <w:lang w:val="uk-UA"/>
        </w:rPr>
        <w:t>території</w:t>
      </w:r>
      <w:proofErr w:type="spellEnd"/>
      <w:r w:rsidR="007D2417">
        <w:rPr>
          <w:rStyle w:val="xfm10047004"/>
          <w:sz w:val="28"/>
          <w:szCs w:val="28"/>
          <w:lang w:val="uk-UA"/>
        </w:rPr>
        <w:t xml:space="preserve"> будівель та споруд інженерного захисту, території підприємств, установ, організацій та земельні ділянки, закріплені за ними на умовах договору</w:t>
      </w:r>
      <w:r>
        <w:rPr>
          <w:rStyle w:val="xfm10047004"/>
          <w:sz w:val="28"/>
          <w:szCs w:val="28"/>
          <w:lang w:val="uk-UA"/>
        </w:rPr>
        <w:t>;»</w:t>
      </w:r>
      <w:r w:rsidR="0086784A">
        <w:rPr>
          <w:rStyle w:val="xfm10047004"/>
          <w:sz w:val="28"/>
          <w:szCs w:val="28"/>
          <w:lang w:val="uk-UA"/>
        </w:rPr>
        <w:t>.</w:t>
      </w:r>
    </w:p>
    <w:p w14:paraId="0145798E" w14:textId="77777777" w:rsidR="006B6534" w:rsidRPr="0086784A" w:rsidRDefault="001268AD" w:rsidP="0086784A">
      <w:pPr>
        <w:pStyle w:val="a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6784A">
        <w:rPr>
          <w:sz w:val="28"/>
          <w:szCs w:val="28"/>
          <w:lang w:val="uk-UA"/>
        </w:rPr>
        <w:t xml:space="preserve"> </w:t>
      </w:r>
      <w:r w:rsidR="00D37A26" w:rsidRPr="0086784A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86784A">
        <w:rPr>
          <w:sz w:val="28"/>
          <w:szCs w:val="28"/>
          <w:lang w:val="uk-UA"/>
        </w:rPr>
        <w:t xml:space="preserve"> на</w:t>
      </w:r>
      <w:r w:rsidR="00D37A26" w:rsidRPr="0086784A">
        <w:rPr>
          <w:sz w:val="28"/>
          <w:szCs w:val="28"/>
          <w:lang w:val="uk-UA"/>
        </w:rPr>
        <w:t xml:space="preserve"> постійну комісію </w:t>
      </w:r>
      <w:r w:rsidR="0086784A">
        <w:rPr>
          <w:sz w:val="28"/>
          <w:szCs w:val="28"/>
          <w:lang w:val="uk-UA"/>
        </w:rPr>
        <w:t xml:space="preserve">з </w:t>
      </w:r>
      <w:r w:rsidR="0086784A" w:rsidRPr="0086784A">
        <w:rPr>
          <w:rStyle w:val="a7"/>
          <w:b w:val="0"/>
          <w:sz w:val="28"/>
          <w:szCs w:val="28"/>
          <w:lang w:val="uk-UA"/>
        </w:rPr>
        <w:t>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="0086784A">
        <w:rPr>
          <w:b/>
          <w:sz w:val="28"/>
          <w:szCs w:val="28"/>
          <w:lang w:val="uk-UA"/>
        </w:rPr>
        <w:t xml:space="preserve"> </w:t>
      </w:r>
      <w:r w:rsidR="0086784A">
        <w:rPr>
          <w:sz w:val="28"/>
          <w:szCs w:val="28"/>
          <w:lang w:val="uk-UA"/>
        </w:rPr>
        <w:t>міської ради (голова комісії Москаленко О.А.).</w:t>
      </w:r>
    </w:p>
    <w:p w14:paraId="6154E33F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109EDD9A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39A82999" w14:textId="77777777" w:rsidR="008E1DA7" w:rsidRPr="00D37A26" w:rsidRDefault="001268AD" w:rsidP="007D2417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</w:t>
      </w:r>
      <w:r w:rsidR="006B6534" w:rsidRPr="006B6534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ої ради</w:t>
      </w:r>
      <w:r w:rsidR="006B6534" w:rsidRPr="006B653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  <w:r w:rsidR="00BE17FD" w:rsidRPr="006B6534">
        <w:rPr>
          <w:sz w:val="28"/>
          <w:szCs w:val="28"/>
          <w:lang w:val="uk-UA"/>
        </w:rPr>
        <w:t xml:space="preserve"> </w:t>
      </w:r>
    </w:p>
    <w:sectPr w:rsidR="008E1DA7" w:rsidRPr="00D37A26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941AF"/>
    <w:rsid w:val="000C6311"/>
    <w:rsid w:val="000D77CD"/>
    <w:rsid w:val="001164CD"/>
    <w:rsid w:val="001268AD"/>
    <w:rsid w:val="001450ED"/>
    <w:rsid w:val="00153D93"/>
    <w:rsid w:val="00192B09"/>
    <w:rsid w:val="00206006"/>
    <w:rsid w:val="002D3844"/>
    <w:rsid w:val="003048CD"/>
    <w:rsid w:val="00341540"/>
    <w:rsid w:val="003B69F0"/>
    <w:rsid w:val="003C121F"/>
    <w:rsid w:val="00441D5E"/>
    <w:rsid w:val="0046242C"/>
    <w:rsid w:val="004634F9"/>
    <w:rsid w:val="004A6B17"/>
    <w:rsid w:val="004E6C8F"/>
    <w:rsid w:val="0052795B"/>
    <w:rsid w:val="005A2354"/>
    <w:rsid w:val="006175EB"/>
    <w:rsid w:val="006506EB"/>
    <w:rsid w:val="00671A9A"/>
    <w:rsid w:val="006A43B4"/>
    <w:rsid w:val="006B6534"/>
    <w:rsid w:val="007810B1"/>
    <w:rsid w:val="007D2417"/>
    <w:rsid w:val="007E46AF"/>
    <w:rsid w:val="0086784A"/>
    <w:rsid w:val="008C65D9"/>
    <w:rsid w:val="008E1DA7"/>
    <w:rsid w:val="008F742D"/>
    <w:rsid w:val="00983ACF"/>
    <w:rsid w:val="009A1F35"/>
    <w:rsid w:val="009B3A66"/>
    <w:rsid w:val="00A71E94"/>
    <w:rsid w:val="00AC21B9"/>
    <w:rsid w:val="00AD0C3B"/>
    <w:rsid w:val="00AE663F"/>
    <w:rsid w:val="00B45DDE"/>
    <w:rsid w:val="00B67B51"/>
    <w:rsid w:val="00B834E2"/>
    <w:rsid w:val="00B953FF"/>
    <w:rsid w:val="00BE17FD"/>
    <w:rsid w:val="00BF6E66"/>
    <w:rsid w:val="00C17FB7"/>
    <w:rsid w:val="00C31C7E"/>
    <w:rsid w:val="00C338EA"/>
    <w:rsid w:val="00C85CE9"/>
    <w:rsid w:val="00D32FBE"/>
    <w:rsid w:val="00D37A26"/>
    <w:rsid w:val="00D72474"/>
    <w:rsid w:val="00DA567A"/>
    <w:rsid w:val="00DA7AA0"/>
    <w:rsid w:val="00E047B6"/>
    <w:rsid w:val="00E825D6"/>
    <w:rsid w:val="00F30F6C"/>
    <w:rsid w:val="00F55124"/>
    <w:rsid w:val="00FA7504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FE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5</cp:revision>
  <cp:lastPrinted>2020-07-15T12:22:00Z</cp:lastPrinted>
  <dcterms:created xsi:type="dcterms:W3CDTF">2020-07-15T08:53:00Z</dcterms:created>
  <dcterms:modified xsi:type="dcterms:W3CDTF">2020-07-20T05:24:00Z</dcterms:modified>
</cp:coreProperties>
</file>