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2B50BE" w14:textId="1651DAB4" w:rsidR="006506EB" w:rsidRPr="00DA2884" w:rsidRDefault="001268AD" w:rsidP="006506EB">
      <w:pPr>
        <w:pStyle w:val="1"/>
        <w:tabs>
          <w:tab w:val="left" w:pos="3828"/>
        </w:tabs>
        <w:jc w:val="center"/>
        <w:rPr>
          <w:b/>
          <w:sz w:val="28"/>
          <w:szCs w:val="28"/>
          <w:lang w:val="uk-UA"/>
        </w:rPr>
      </w:pPr>
      <w:r w:rsidRPr="00DA2884">
        <w:rPr>
          <w:b/>
          <w:noProof/>
          <w:sz w:val="28"/>
          <w:szCs w:val="28"/>
        </w:rPr>
        <w:drawing>
          <wp:inline distT="0" distB="0" distL="0" distR="0" wp14:anchorId="77AB5CB4" wp14:editId="42F04347">
            <wp:extent cx="485775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C54EDB" w14:textId="77777777" w:rsidR="006506EB" w:rsidRPr="00DA2884" w:rsidRDefault="006506EB" w:rsidP="006506EB">
      <w:pPr>
        <w:jc w:val="center"/>
        <w:rPr>
          <w:b/>
          <w:sz w:val="28"/>
          <w:szCs w:val="28"/>
          <w:lang w:val="uk-UA"/>
        </w:rPr>
      </w:pPr>
      <w:r w:rsidRPr="00DA2884">
        <w:rPr>
          <w:b/>
          <w:sz w:val="28"/>
          <w:szCs w:val="28"/>
          <w:lang w:val="uk-UA"/>
        </w:rPr>
        <w:t>ГЛУХІВСЬКА МІСЬКА РАДА СУМСЬКОЇ ОБЛАСТІ</w:t>
      </w:r>
    </w:p>
    <w:p w14:paraId="176F0C7D" w14:textId="4221767A" w:rsidR="006506EB" w:rsidRPr="002F0150" w:rsidRDefault="007C7A01" w:rsidP="006506EB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 w:rsidR="00AE663F">
        <w:rPr>
          <w:b/>
          <w:sz w:val="28"/>
          <w:szCs w:val="28"/>
          <w:lang w:val="uk-UA"/>
        </w:rPr>
        <w:t>СЬОМЕ</w:t>
      </w:r>
      <w:r w:rsidR="006506EB" w:rsidRPr="002F0150">
        <w:rPr>
          <w:b/>
          <w:sz w:val="28"/>
          <w:szCs w:val="28"/>
          <w:lang w:val="uk-UA"/>
        </w:rPr>
        <w:t xml:space="preserve"> СКЛИКАННЯ</w:t>
      </w:r>
    </w:p>
    <w:p w14:paraId="1A3EE497" w14:textId="5BD6033C" w:rsidR="006506EB" w:rsidRPr="002F0150" w:rsidRDefault="007C7A01" w:rsidP="006506EB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П’Я</w:t>
      </w:r>
      <w:r w:rsidR="00843FBA">
        <w:rPr>
          <w:b/>
          <w:sz w:val="28"/>
          <w:szCs w:val="28"/>
          <w:lang w:val="uk-UA"/>
        </w:rPr>
        <w:t>ТА</w:t>
      </w:r>
      <w:r w:rsidR="006506EB" w:rsidRPr="002F0150">
        <w:rPr>
          <w:b/>
          <w:sz w:val="28"/>
          <w:szCs w:val="28"/>
          <w:lang w:val="uk-UA"/>
        </w:rPr>
        <w:t xml:space="preserve"> СЕСІЯ</w:t>
      </w:r>
    </w:p>
    <w:p w14:paraId="79D42BC6" w14:textId="72EB5EA0" w:rsidR="006506EB" w:rsidRPr="002F0150" w:rsidRDefault="007C7A01" w:rsidP="006506EB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ПЕРШ</w:t>
      </w:r>
      <w:r w:rsidR="00002CBC">
        <w:rPr>
          <w:b/>
          <w:sz w:val="28"/>
          <w:szCs w:val="28"/>
          <w:lang w:val="uk-UA"/>
        </w:rPr>
        <w:t>Е</w:t>
      </w:r>
      <w:r w:rsidR="00002CBC" w:rsidRPr="002F0150">
        <w:rPr>
          <w:b/>
          <w:sz w:val="28"/>
          <w:szCs w:val="28"/>
          <w:lang w:val="uk-UA"/>
        </w:rPr>
        <w:t xml:space="preserve"> </w:t>
      </w:r>
      <w:r w:rsidR="006506EB" w:rsidRPr="002F0150">
        <w:rPr>
          <w:b/>
          <w:sz w:val="28"/>
          <w:szCs w:val="28"/>
          <w:lang w:val="uk-UA"/>
        </w:rPr>
        <w:t>ПЛЕНАРНЕ ЗАСІДАННЯ</w:t>
      </w:r>
    </w:p>
    <w:p w14:paraId="5BA0509A" w14:textId="77777777" w:rsidR="006506EB" w:rsidRPr="002F0150" w:rsidRDefault="006506EB" w:rsidP="006506EB">
      <w:pPr>
        <w:pStyle w:val="a5"/>
        <w:jc w:val="center"/>
        <w:rPr>
          <w:b/>
          <w:sz w:val="32"/>
          <w:szCs w:val="32"/>
          <w:lang w:val="uk-UA"/>
        </w:rPr>
      </w:pPr>
      <w:r w:rsidRPr="002F0150">
        <w:rPr>
          <w:b/>
          <w:sz w:val="32"/>
          <w:szCs w:val="32"/>
          <w:lang w:val="uk-UA"/>
        </w:rPr>
        <w:t>Р І Ш Е Н</w:t>
      </w:r>
      <w:r w:rsidRPr="002F0150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proofErr w:type="spellStart"/>
      <w:r w:rsidRPr="002F0150">
        <w:rPr>
          <w:rStyle w:val="spelle"/>
          <w:b/>
          <w:bCs/>
          <w:color w:val="000000"/>
          <w:sz w:val="32"/>
          <w:szCs w:val="32"/>
          <w:lang w:val="uk-UA"/>
        </w:rPr>
        <w:t>Н</w:t>
      </w:r>
      <w:proofErr w:type="spellEnd"/>
      <w:r w:rsidRPr="002F0150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r w:rsidRPr="002F0150">
        <w:rPr>
          <w:b/>
          <w:sz w:val="32"/>
          <w:szCs w:val="32"/>
          <w:lang w:val="uk-UA"/>
        </w:rPr>
        <w:t>Я</w:t>
      </w:r>
    </w:p>
    <w:p w14:paraId="3040FF95" w14:textId="3143F522" w:rsidR="0001314A" w:rsidRPr="00843FBA" w:rsidRDefault="00C77DC6" w:rsidP="0001314A">
      <w:pPr>
        <w:tabs>
          <w:tab w:val="left" w:pos="4253"/>
          <w:tab w:val="right" w:pos="83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25.03.2021</w:t>
      </w:r>
      <w:r w:rsidR="0001314A" w:rsidRPr="000D7530">
        <w:rPr>
          <w:sz w:val="28"/>
          <w:szCs w:val="28"/>
          <w:lang w:val="uk-UA"/>
        </w:rPr>
        <w:tab/>
        <w:t>м. Глухів</w:t>
      </w:r>
      <w:r w:rsidR="0001314A" w:rsidRPr="000D7530">
        <w:rPr>
          <w:sz w:val="28"/>
          <w:szCs w:val="28"/>
          <w:lang w:val="uk-UA"/>
        </w:rPr>
        <w:tab/>
        <w:t xml:space="preserve">№ </w:t>
      </w:r>
      <w:r w:rsidR="00533BB2">
        <w:rPr>
          <w:sz w:val="28"/>
          <w:szCs w:val="28"/>
          <w:lang w:val="uk-UA"/>
        </w:rPr>
        <w:t>173</w:t>
      </w:r>
    </w:p>
    <w:p w14:paraId="4899D696" w14:textId="77777777" w:rsidR="006B6534" w:rsidRPr="001F5F55" w:rsidRDefault="006B6534" w:rsidP="006B6534">
      <w:pPr>
        <w:jc w:val="center"/>
        <w:rPr>
          <w:lang w:val="uk-UA"/>
        </w:rPr>
      </w:pPr>
    </w:p>
    <w:p w14:paraId="50CA2211" w14:textId="77777777" w:rsidR="006B6534" w:rsidRPr="001F5F55" w:rsidRDefault="006B6534" w:rsidP="006B6534">
      <w:pPr>
        <w:jc w:val="center"/>
        <w:rPr>
          <w:lang w:val="uk-UA"/>
        </w:rPr>
      </w:pPr>
    </w:p>
    <w:p w14:paraId="7589BD64" w14:textId="05B02AE1" w:rsidR="006B6534" w:rsidRPr="00F30F6C" w:rsidRDefault="006B6534" w:rsidP="001F5F55">
      <w:pPr>
        <w:ind w:right="6094"/>
        <w:rPr>
          <w:b/>
          <w:sz w:val="28"/>
          <w:szCs w:val="28"/>
          <w:lang w:val="uk-UA"/>
        </w:rPr>
      </w:pPr>
      <w:r w:rsidRPr="00F30F6C">
        <w:rPr>
          <w:b/>
          <w:sz w:val="28"/>
          <w:szCs w:val="28"/>
          <w:lang w:val="uk-UA"/>
        </w:rPr>
        <w:t xml:space="preserve">Про </w:t>
      </w:r>
      <w:r w:rsidR="00BE17FD" w:rsidRPr="00BE17FD">
        <w:rPr>
          <w:b/>
          <w:sz w:val="28"/>
          <w:szCs w:val="28"/>
          <w:lang w:val="uk-UA"/>
        </w:rPr>
        <w:t>цільов</w:t>
      </w:r>
      <w:r w:rsidR="00BE17FD">
        <w:rPr>
          <w:b/>
          <w:sz w:val="28"/>
          <w:szCs w:val="28"/>
          <w:lang w:val="uk-UA"/>
        </w:rPr>
        <w:t>у</w:t>
      </w:r>
      <w:r w:rsidR="00BE17FD" w:rsidRPr="00BE17FD">
        <w:rPr>
          <w:b/>
          <w:sz w:val="28"/>
          <w:szCs w:val="28"/>
          <w:lang w:val="uk-UA"/>
        </w:rPr>
        <w:t xml:space="preserve"> </w:t>
      </w:r>
      <w:r w:rsidR="00843FBA" w:rsidRPr="00BE17FD">
        <w:rPr>
          <w:b/>
          <w:sz w:val="28"/>
          <w:szCs w:val="28"/>
          <w:lang w:val="uk-UA"/>
        </w:rPr>
        <w:t>Програм</w:t>
      </w:r>
      <w:r w:rsidR="00843FBA">
        <w:rPr>
          <w:b/>
          <w:sz w:val="28"/>
          <w:szCs w:val="28"/>
          <w:lang w:val="uk-UA"/>
        </w:rPr>
        <w:t>у</w:t>
      </w:r>
      <w:r w:rsidR="00843FBA" w:rsidRPr="00BE17FD">
        <w:rPr>
          <w:b/>
          <w:sz w:val="28"/>
          <w:szCs w:val="28"/>
          <w:lang w:val="uk-UA"/>
        </w:rPr>
        <w:t xml:space="preserve"> </w:t>
      </w:r>
      <w:bookmarkStart w:id="0" w:name="_Hlk65238506"/>
      <w:r w:rsidR="00ED18FA" w:rsidRPr="00ED18FA">
        <w:rPr>
          <w:b/>
          <w:sz w:val="28"/>
          <w:szCs w:val="28"/>
          <w:lang w:val="uk-UA"/>
        </w:rPr>
        <w:t xml:space="preserve">поповнення статутного капіталу </w:t>
      </w:r>
      <w:bookmarkStart w:id="1" w:name="_Hlk65565610"/>
      <w:r w:rsidR="001F5F55">
        <w:rPr>
          <w:b/>
          <w:sz w:val="28"/>
          <w:szCs w:val="28"/>
          <w:lang w:val="uk-UA"/>
        </w:rPr>
        <w:t>КП</w:t>
      </w:r>
      <w:r w:rsidR="001F5F55" w:rsidRPr="001F5F55">
        <w:rPr>
          <w:b/>
          <w:sz w:val="28"/>
          <w:szCs w:val="28"/>
          <w:lang w:val="uk-UA"/>
        </w:rPr>
        <w:t xml:space="preserve"> </w:t>
      </w:r>
      <w:r w:rsidR="00ED18FA" w:rsidRPr="00ED18FA">
        <w:rPr>
          <w:b/>
          <w:sz w:val="28"/>
          <w:szCs w:val="28"/>
          <w:lang w:val="uk-UA"/>
        </w:rPr>
        <w:t xml:space="preserve">«Глухівський водоканал» </w:t>
      </w:r>
      <w:r w:rsidR="001F5F55" w:rsidRPr="001F5F55">
        <w:rPr>
          <w:b/>
          <w:sz w:val="28"/>
          <w:szCs w:val="28"/>
          <w:lang w:val="uk-UA"/>
        </w:rPr>
        <w:t xml:space="preserve">Глухівської міської ради </w:t>
      </w:r>
      <w:bookmarkEnd w:id="1"/>
      <w:r w:rsidR="00ED18FA" w:rsidRPr="00ED18FA">
        <w:rPr>
          <w:b/>
          <w:sz w:val="28"/>
          <w:szCs w:val="28"/>
          <w:lang w:val="uk-UA"/>
        </w:rPr>
        <w:t>на 2021 рік</w:t>
      </w:r>
      <w:bookmarkEnd w:id="0"/>
    </w:p>
    <w:p w14:paraId="40338FA7" w14:textId="77777777" w:rsidR="006B6534" w:rsidRPr="001F5F55" w:rsidRDefault="006B6534" w:rsidP="006B6534">
      <w:pPr>
        <w:tabs>
          <w:tab w:val="left" w:pos="9000"/>
        </w:tabs>
        <w:ind w:right="638"/>
        <w:rPr>
          <w:b/>
          <w:lang w:val="uk-UA"/>
        </w:rPr>
      </w:pPr>
    </w:p>
    <w:p w14:paraId="151AC9EB" w14:textId="77777777" w:rsidR="006B6534" w:rsidRPr="001F5F55" w:rsidRDefault="006B6534" w:rsidP="006B6534">
      <w:pPr>
        <w:tabs>
          <w:tab w:val="left" w:pos="9000"/>
        </w:tabs>
        <w:ind w:right="638"/>
        <w:rPr>
          <w:b/>
          <w:lang w:val="uk-UA"/>
        </w:rPr>
      </w:pPr>
    </w:p>
    <w:p w14:paraId="3FC10474" w14:textId="5CFE0A37" w:rsidR="006B6534" w:rsidRPr="00F30F6C" w:rsidRDefault="006B6534" w:rsidP="006B6534">
      <w:pPr>
        <w:ind w:firstLine="720"/>
        <w:jc w:val="both"/>
        <w:rPr>
          <w:sz w:val="28"/>
          <w:szCs w:val="28"/>
          <w:lang w:val="uk-UA"/>
        </w:rPr>
      </w:pPr>
      <w:r w:rsidRPr="00F30F6C">
        <w:rPr>
          <w:sz w:val="28"/>
          <w:szCs w:val="28"/>
          <w:lang w:val="uk-UA"/>
        </w:rPr>
        <w:t xml:space="preserve">Розглянувши </w:t>
      </w:r>
      <w:r w:rsidR="00F30F6C" w:rsidRPr="00F30F6C">
        <w:rPr>
          <w:sz w:val="28"/>
          <w:szCs w:val="28"/>
          <w:lang w:val="uk-UA"/>
        </w:rPr>
        <w:t>поданий виконавчим комітетом міської ради про</w:t>
      </w:r>
      <w:r w:rsidR="00843FBA">
        <w:rPr>
          <w:sz w:val="28"/>
          <w:szCs w:val="28"/>
          <w:lang w:val="uk-UA"/>
        </w:rPr>
        <w:t>е</w:t>
      </w:r>
      <w:r w:rsidR="00F30F6C" w:rsidRPr="00F30F6C">
        <w:rPr>
          <w:sz w:val="28"/>
          <w:szCs w:val="28"/>
          <w:lang w:val="uk-UA"/>
        </w:rPr>
        <w:t xml:space="preserve">кт </w:t>
      </w:r>
      <w:r w:rsidR="00BE17FD" w:rsidRPr="00BE17FD">
        <w:rPr>
          <w:sz w:val="28"/>
          <w:szCs w:val="28"/>
          <w:lang w:val="uk-UA"/>
        </w:rPr>
        <w:t xml:space="preserve">цільової Програми </w:t>
      </w:r>
      <w:r w:rsidR="00ED18FA" w:rsidRPr="00ED18FA">
        <w:rPr>
          <w:sz w:val="28"/>
          <w:szCs w:val="28"/>
          <w:lang w:val="uk-UA"/>
        </w:rPr>
        <w:t xml:space="preserve">поповнення статутного капіталу </w:t>
      </w:r>
      <w:r w:rsidR="001F5F55">
        <w:rPr>
          <w:sz w:val="28"/>
          <w:szCs w:val="28"/>
          <w:lang w:val="uk-UA"/>
        </w:rPr>
        <w:t>КП</w:t>
      </w:r>
      <w:r w:rsidR="001F5F55" w:rsidRPr="001F5F55">
        <w:rPr>
          <w:sz w:val="28"/>
          <w:szCs w:val="28"/>
          <w:lang w:val="uk-UA"/>
        </w:rPr>
        <w:t xml:space="preserve"> «Глухівський водоканал» Глухівської міської ради</w:t>
      </w:r>
      <w:r w:rsidR="00ED18FA" w:rsidRPr="00ED18FA">
        <w:rPr>
          <w:sz w:val="28"/>
          <w:szCs w:val="28"/>
          <w:lang w:val="uk-UA"/>
        </w:rPr>
        <w:t xml:space="preserve"> на 2021 рік</w:t>
      </w:r>
      <w:r w:rsidR="00F30F6C" w:rsidRPr="00F30F6C">
        <w:rPr>
          <w:sz w:val="28"/>
          <w:szCs w:val="28"/>
          <w:lang w:val="uk-UA"/>
        </w:rPr>
        <w:t xml:space="preserve">, з метою </w:t>
      </w:r>
      <w:r w:rsidR="00BE17FD">
        <w:rPr>
          <w:sz w:val="28"/>
          <w:szCs w:val="28"/>
          <w:lang w:val="uk-UA"/>
        </w:rPr>
        <w:t xml:space="preserve">забезпечення </w:t>
      </w:r>
      <w:r w:rsidR="00BE17FD" w:rsidRPr="00BE17FD">
        <w:rPr>
          <w:sz w:val="28"/>
          <w:szCs w:val="28"/>
          <w:lang w:val="uk-UA"/>
        </w:rPr>
        <w:t xml:space="preserve">стабільної діяльності </w:t>
      </w:r>
      <w:r w:rsidR="001F5F55">
        <w:rPr>
          <w:sz w:val="28"/>
          <w:szCs w:val="28"/>
          <w:lang w:val="uk-UA"/>
        </w:rPr>
        <w:t xml:space="preserve">Комунального </w:t>
      </w:r>
      <w:r w:rsidR="007C7A01">
        <w:rPr>
          <w:sz w:val="28"/>
          <w:szCs w:val="28"/>
          <w:lang w:val="uk-UA"/>
        </w:rPr>
        <w:t>підприємства</w:t>
      </w:r>
      <w:r w:rsidR="00843FBA" w:rsidRPr="00843FBA">
        <w:rPr>
          <w:sz w:val="28"/>
          <w:szCs w:val="28"/>
          <w:lang w:val="uk-UA"/>
        </w:rPr>
        <w:t xml:space="preserve"> «Глухівський водоканал» Глухівської міської ради</w:t>
      </w:r>
      <w:r w:rsidR="001F5F55">
        <w:rPr>
          <w:sz w:val="28"/>
          <w:szCs w:val="28"/>
          <w:lang w:val="uk-UA"/>
        </w:rPr>
        <w:t>,</w:t>
      </w:r>
      <w:r w:rsidR="00843FBA" w:rsidRPr="00843FBA">
        <w:rPr>
          <w:sz w:val="28"/>
          <w:szCs w:val="28"/>
          <w:lang w:val="uk-UA"/>
        </w:rPr>
        <w:t xml:space="preserve"> </w:t>
      </w:r>
      <w:r w:rsidR="00843FBA">
        <w:rPr>
          <w:sz w:val="28"/>
          <w:szCs w:val="28"/>
          <w:lang w:val="uk-UA"/>
        </w:rPr>
        <w:t>у</w:t>
      </w:r>
      <w:r w:rsidR="00843FBA" w:rsidRPr="00843FBA">
        <w:rPr>
          <w:sz w:val="28"/>
          <w:szCs w:val="28"/>
          <w:lang w:val="uk-UA"/>
        </w:rPr>
        <w:t xml:space="preserve"> т</w:t>
      </w:r>
      <w:r w:rsidR="001F5F55">
        <w:rPr>
          <w:sz w:val="28"/>
          <w:szCs w:val="28"/>
          <w:lang w:val="uk-UA"/>
        </w:rPr>
        <w:t xml:space="preserve">ому </w:t>
      </w:r>
      <w:r w:rsidR="00843FBA" w:rsidRPr="00843FBA">
        <w:rPr>
          <w:sz w:val="28"/>
          <w:szCs w:val="28"/>
          <w:lang w:val="uk-UA"/>
        </w:rPr>
        <w:t>ч</w:t>
      </w:r>
      <w:r w:rsidR="001F5F55">
        <w:rPr>
          <w:sz w:val="28"/>
          <w:szCs w:val="28"/>
          <w:lang w:val="uk-UA"/>
        </w:rPr>
        <w:t>ислі</w:t>
      </w:r>
      <w:r w:rsidR="00843FBA" w:rsidRPr="00843FBA">
        <w:rPr>
          <w:sz w:val="28"/>
          <w:szCs w:val="28"/>
          <w:lang w:val="uk-UA"/>
        </w:rPr>
        <w:t xml:space="preserve"> для виконання невідкладних робіт по ліквідації аварій на мережах водопроводу та каналізації, що прийшли до фізичного зносу,</w:t>
      </w:r>
      <w:r w:rsidRPr="00F30F6C">
        <w:rPr>
          <w:sz w:val="28"/>
          <w:szCs w:val="28"/>
          <w:lang w:val="uk-UA"/>
        </w:rPr>
        <w:t xml:space="preserve"> керуючись </w:t>
      </w:r>
      <w:r w:rsidR="000941AF" w:rsidRPr="00F30F6C">
        <w:rPr>
          <w:sz w:val="28"/>
          <w:szCs w:val="28"/>
          <w:lang w:val="uk-UA"/>
        </w:rPr>
        <w:t xml:space="preserve">пунктом 22 частини першої статті 26, статтею 59 </w:t>
      </w:r>
      <w:r w:rsidRPr="00F30F6C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01314A" w:rsidRPr="00F30F6C">
        <w:rPr>
          <w:sz w:val="28"/>
          <w:szCs w:val="28"/>
          <w:lang w:val="uk-UA"/>
        </w:rPr>
        <w:t>,</w:t>
      </w:r>
      <w:r w:rsidRPr="00F30F6C">
        <w:rPr>
          <w:sz w:val="28"/>
          <w:szCs w:val="28"/>
          <w:lang w:val="uk-UA"/>
        </w:rPr>
        <w:t xml:space="preserve"> </w:t>
      </w:r>
      <w:r w:rsidRPr="00F30F6C">
        <w:rPr>
          <w:b/>
          <w:sz w:val="28"/>
          <w:szCs w:val="28"/>
          <w:lang w:val="uk-UA"/>
        </w:rPr>
        <w:t>міськ</w:t>
      </w:r>
      <w:r w:rsidR="000941AF" w:rsidRPr="00F30F6C">
        <w:rPr>
          <w:b/>
          <w:sz w:val="28"/>
          <w:szCs w:val="28"/>
          <w:lang w:val="uk-UA"/>
        </w:rPr>
        <w:t>а</w:t>
      </w:r>
      <w:r w:rsidRPr="00F30F6C">
        <w:rPr>
          <w:b/>
          <w:sz w:val="28"/>
          <w:szCs w:val="28"/>
          <w:lang w:val="uk-UA"/>
        </w:rPr>
        <w:t xml:space="preserve"> рад</w:t>
      </w:r>
      <w:r w:rsidR="000941AF" w:rsidRPr="00F30F6C">
        <w:rPr>
          <w:b/>
          <w:sz w:val="28"/>
          <w:szCs w:val="28"/>
          <w:lang w:val="uk-UA"/>
        </w:rPr>
        <w:t>а</w:t>
      </w:r>
      <w:r w:rsidRPr="00F30F6C">
        <w:rPr>
          <w:b/>
          <w:sz w:val="28"/>
          <w:szCs w:val="28"/>
          <w:lang w:val="uk-UA"/>
        </w:rPr>
        <w:t xml:space="preserve"> </w:t>
      </w:r>
      <w:r w:rsidR="000941AF" w:rsidRPr="00F30F6C">
        <w:rPr>
          <w:b/>
          <w:sz w:val="28"/>
          <w:szCs w:val="28"/>
          <w:lang w:val="uk-UA"/>
        </w:rPr>
        <w:t>ВИРІШИЛА</w:t>
      </w:r>
      <w:r w:rsidRPr="00F30F6C">
        <w:rPr>
          <w:sz w:val="28"/>
          <w:szCs w:val="28"/>
          <w:lang w:val="uk-UA"/>
        </w:rPr>
        <w:t>:</w:t>
      </w:r>
    </w:p>
    <w:p w14:paraId="7AEED32F" w14:textId="47BDEE7D" w:rsidR="006B6534" w:rsidRPr="00F30F6C" w:rsidRDefault="006B6534" w:rsidP="006B6534">
      <w:pPr>
        <w:ind w:firstLine="720"/>
        <w:jc w:val="both"/>
        <w:rPr>
          <w:sz w:val="28"/>
          <w:szCs w:val="28"/>
          <w:lang w:val="uk-UA"/>
        </w:rPr>
      </w:pPr>
      <w:r w:rsidRPr="00F30F6C">
        <w:rPr>
          <w:sz w:val="28"/>
          <w:szCs w:val="28"/>
          <w:lang w:val="uk-UA"/>
        </w:rPr>
        <w:t>1.</w:t>
      </w:r>
      <w:r w:rsidR="00843FBA">
        <w:rPr>
          <w:sz w:val="28"/>
          <w:szCs w:val="28"/>
          <w:lang w:val="uk-UA"/>
        </w:rPr>
        <w:t> </w:t>
      </w:r>
      <w:r w:rsidR="000941AF" w:rsidRPr="00F30F6C">
        <w:rPr>
          <w:sz w:val="28"/>
          <w:szCs w:val="28"/>
          <w:lang w:val="uk-UA"/>
        </w:rPr>
        <w:t>Затвердити</w:t>
      </w:r>
      <w:r w:rsidRPr="00F30F6C">
        <w:rPr>
          <w:sz w:val="28"/>
          <w:szCs w:val="28"/>
          <w:lang w:val="uk-UA"/>
        </w:rPr>
        <w:t xml:space="preserve"> </w:t>
      </w:r>
      <w:r w:rsidR="00843FBA" w:rsidRPr="00843FBA">
        <w:rPr>
          <w:sz w:val="28"/>
          <w:szCs w:val="28"/>
          <w:lang w:val="uk-UA"/>
        </w:rPr>
        <w:t xml:space="preserve">цільову Програму </w:t>
      </w:r>
      <w:r w:rsidR="00ED18FA" w:rsidRPr="00ED18FA">
        <w:rPr>
          <w:sz w:val="28"/>
          <w:szCs w:val="28"/>
          <w:lang w:val="uk-UA"/>
        </w:rPr>
        <w:t xml:space="preserve">поповнення статутного капіталу </w:t>
      </w:r>
      <w:r w:rsidR="00F875CF">
        <w:rPr>
          <w:sz w:val="28"/>
          <w:szCs w:val="28"/>
        </w:rPr>
        <w:t>КП</w:t>
      </w:r>
      <w:r w:rsidR="001F5F55" w:rsidRPr="001F5F55">
        <w:rPr>
          <w:sz w:val="28"/>
          <w:szCs w:val="28"/>
          <w:lang w:val="uk-UA"/>
        </w:rPr>
        <w:t xml:space="preserve"> «Глухівський водоканал» Глухівської міської ради</w:t>
      </w:r>
      <w:r w:rsidR="00ED18FA" w:rsidRPr="00ED18FA">
        <w:rPr>
          <w:sz w:val="28"/>
          <w:szCs w:val="28"/>
          <w:lang w:val="uk-UA"/>
        </w:rPr>
        <w:t xml:space="preserve"> на 2021 рік</w:t>
      </w:r>
      <w:r w:rsidR="007C7A01">
        <w:rPr>
          <w:sz w:val="28"/>
          <w:szCs w:val="28"/>
          <w:lang w:val="uk-UA"/>
        </w:rPr>
        <w:t xml:space="preserve">, що </w:t>
      </w:r>
      <w:r w:rsidR="000941AF" w:rsidRPr="00F30F6C">
        <w:rPr>
          <w:sz w:val="28"/>
          <w:szCs w:val="28"/>
          <w:lang w:val="uk-UA"/>
        </w:rPr>
        <w:t>додається</w:t>
      </w:r>
      <w:r w:rsidR="007C7A01">
        <w:rPr>
          <w:sz w:val="28"/>
          <w:szCs w:val="28"/>
          <w:lang w:val="uk-UA"/>
        </w:rPr>
        <w:t xml:space="preserve"> </w:t>
      </w:r>
      <w:r w:rsidR="007C7A01" w:rsidRPr="007C7A01">
        <w:rPr>
          <w:sz w:val="28"/>
          <w:szCs w:val="28"/>
          <w:lang w:val="uk-UA"/>
        </w:rPr>
        <w:t>(надалі</w:t>
      </w:r>
      <w:r w:rsidR="001F5F55">
        <w:rPr>
          <w:sz w:val="28"/>
          <w:szCs w:val="28"/>
          <w:lang w:val="uk-UA"/>
        </w:rPr>
        <w:t xml:space="preserve"> – </w:t>
      </w:r>
      <w:r w:rsidR="007C7A01" w:rsidRPr="007C7A01">
        <w:rPr>
          <w:sz w:val="28"/>
          <w:szCs w:val="28"/>
          <w:lang w:val="uk-UA"/>
        </w:rPr>
        <w:t>Програма)</w:t>
      </w:r>
      <w:r w:rsidRPr="00F30F6C">
        <w:rPr>
          <w:sz w:val="28"/>
          <w:szCs w:val="28"/>
          <w:lang w:val="uk-UA"/>
        </w:rPr>
        <w:t>.</w:t>
      </w:r>
    </w:p>
    <w:p w14:paraId="0B226AEA" w14:textId="52475D54" w:rsidR="00D32FBE" w:rsidRPr="001C539E" w:rsidRDefault="00D32FBE" w:rsidP="00D32FBE">
      <w:pPr>
        <w:tabs>
          <w:tab w:val="left" w:pos="1276"/>
        </w:tabs>
        <w:ind w:firstLine="720"/>
        <w:jc w:val="both"/>
        <w:rPr>
          <w:sz w:val="28"/>
          <w:szCs w:val="28"/>
          <w:lang w:val="uk-UA"/>
        </w:rPr>
      </w:pPr>
      <w:r w:rsidRPr="001C539E">
        <w:rPr>
          <w:sz w:val="28"/>
          <w:szCs w:val="28"/>
          <w:lang w:val="uk-UA"/>
        </w:rPr>
        <w:t>2.</w:t>
      </w:r>
      <w:r w:rsidR="00843FBA">
        <w:rPr>
          <w:sz w:val="28"/>
          <w:szCs w:val="28"/>
          <w:lang w:val="uk-UA"/>
        </w:rPr>
        <w:t> </w:t>
      </w:r>
      <w:r w:rsidRPr="001C539E">
        <w:rPr>
          <w:sz w:val="28"/>
          <w:szCs w:val="28"/>
          <w:lang w:val="uk-UA"/>
        </w:rPr>
        <w:t>Фінансовому управлінню міської ради забезпечити фінансування заходів вищевказаної Програми.</w:t>
      </w:r>
    </w:p>
    <w:p w14:paraId="426C4D3A" w14:textId="655072FC" w:rsidR="00D32FBE" w:rsidRPr="00D32FBE" w:rsidRDefault="00D32FBE" w:rsidP="00D32FBE">
      <w:pPr>
        <w:tabs>
          <w:tab w:val="left" w:pos="1276"/>
        </w:tabs>
        <w:ind w:firstLine="720"/>
        <w:jc w:val="both"/>
        <w:rPr>
          <w:sz w:val="28"/>
          <w:szCs w:val="28"/>
          <w:lang w:val="uk-UA"/>
        </w:rPr>
      </w:pPr>
      <w:r w:rsidRPr="001C539E">
        <w:rPr>
          <w:sz w:val="28"/>
          <w:szCs w:val="28"/>
          <w:lang w:val="uk-UA"/>
        </w:rPr>
        <w:t>3.</w:t>
      </w:r>
      <w:r w:rsidR="00843FBA">
        <w:rPr>
          <w:sz w:val="28"/>
          <w:szCs w:val="28"/>
          <w:lang w:val="uk-UA"/>
        </w:rPr>
        <w:t> </w:t>
      </w:r>
      <w:r w:rsidR="001F5F55" w:rsidRPr="001F5F55">
        <w:rPr>
          <w:sz w:val="28"/>
          <w:szCs w:val="28"/>
          <w:lang w:val="uk-UA"/>
        </w:rPr>
        <w:t>Комунальн</w:t>
      </w:r>
      <w:r w:rsidR="001F5F55">
        <w:rPr>
          <w:sz w:val="28"/>
          <w:szCs w:val="28"/>
          <w:lang w:val="uk-UA"/>
        </w:rPr>
        <w:t>ому</w:t>
      </w:r>
      <w:r w:rsidR="001F5F55" w:rsidRPr="001F5F55">
        <w:rPr>
          <w:sz w:val="28"/>
          <w:szCs w:val="28"/>
          <w:lang w:val="uk-UA"/>
        </w:rPr>
        <w:t xml:space="preserve"> підприємств</w:t>
      </w:r>
      <w:r w:rsidR="001F5F55">
        <w:rPr>
          <w:sz w:val="28"/>
          <w:szCs w:val="28"/>
          <w:lang w:val="uk-UA"/>
        </w:rPr>
        <w:t>у</w:t>
      </w:r>
      <w:r w:rsidR="001F5F55" w:rsidRPr="001F5F55">
        <w:rPr>
          <w:sz w:val="28"/>
          <w:szCs w:val="28"/>
          <w:lang w:val="uk-UA"/>
        </w:rPr>
        <w:t xml:space="preserve"> </w:t>
      </w:r>
      <w:r w:rsidR="00843FBA" w:rsidRPr="00843FBA">
        <w:rPr>
          <w:sz w:val="28"/>
          <w:szCs w:val="28"/>
          <w:lang w:val="uk-UA"/>
        </w:rPr>
        <w:t xml:space="preserve">«Глухівський водоканал» Глухівської міської ради </w:t>
      </w:r>
      <w:r w:rsidRPr="00843FBA">
        <w:rPr>
          <w:sz w:val="28"/>
          <w:szCs w:val="28"/>
          <w:lang w:val="uk-UA"/>
        </w:rPr>
        <w:t>(</w:t>
      </w:r>
      <w:r w:rsidR="001F5F55">
        <w:rPr>
          <w:sz w:val="28"/>
          <w:szCs w:val="28"/>
          <w:lang w:val="uk-UA"/>
        </w:rPr>
        <w:t xml:space="preserve">в.о. </w:t>
      </w:r>
      <w:r w:rsidR="00ED18FA">
        <w:rPr>
          <w:sz w:val="28"/>
          <w:szCs w:val="28"/>
          <w:lang w:val="uk-UA"/>
        </w:rPr>
        <w:t>директор</w:t>
      </w:r>
      <w:r w:rsidR="001F5F55">
        <w:rPr>
          <w:sz w:val="28"/>
          <w:szCs w:val="28"/>
          <w:lang w:val="uk-UA"/>
        </w:rPr>
        <w:t>а</w:t>
      </w:r>
      <w:r w:rsidR="00ED18FA">
        <w:rPr>
          <w:sz w:val="28"/>
          <w:szCs w:val="28"/>
          <w:lang w:val="uk-UA"/>
        </w:rPr>
        <w:t xml:space="preserve"> </w:t>
      </w:r>
      <w:r w:rsidR="00843FBA">
        <w:rPr>
          <w:sz w:val="28"/>
          <w:szCs w:val="28"/>
          <w:lang w:val="uk-UA"/>
        </w:rPr>
        <w:t>Тарасюк В.</w:t>
      </w:r>
      <w:r w:rsidR="00ED18FA">
        <w:rPr>
          <w:sz w:val="28"/>
          <w:szCs w:val="28"/>
          <w:lang w:val="uk-UA"/>
        </w:rPr>
        <w:t>П</w:t>
      </w:r>
      <w:r w:rsidR="00843FBA">
        <w:rPr>
          <w:sz w:val="28"/>
          <w:szCs w:val="28"/>
          <w:lang w:val="uk-UA"/>
        </w:rPr>
        <w:t xml:space="preserve">.) </w:t>
      </w:r>
      <w:r w:rsidRPr="001C539E">
        <w:rPr>
          <w:sz w:val="28"/>
          <w:szCs w:val="28"/>
          <w:lang w:val="uk-UA"/>
        </w:rPr>
        <w:t xml:space="preserve">надати інформацію про </w:t>
      </w:r>
      <w:r w:rsidR="001164CD">
        <w:rPr>
          <w:sz w:val="28"/>
          <w:szCs w:val="28"/>
          <w:lang w:val="uk-UA"/>
        </w:rPr>
        <w:t>результати</w:t>
      </w:r>
      <w:r w:rsidRPr="001C539E">
        <w:rPr>
          <w:sz w:val="28"/>
          <w:szCs w:val="28"/>
          <w:lang w:val="uk-UA"/>
        </w:rPr>
        <w:t xml:space="preserve"> виконання Програми </w:t>
      </w:r>
      <w:r w:rsidR="00843FBA" w:rsidRPr="00843FBA">
        <w:rPr>
          <w:sz w:val="28"/>
          <w:szCs w:val="28"/>
          <w:lang w:val="uk-UA"/>
        </w:rPr>
        <w:t xml:space="preserve">постійній комісії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843FBA" w:rsidRPr="00843FBA">
        <w:rPr>
          <w:sz w:val="28"/>
          <w:szCs w:val="28"/>
          <w:lang w:val="uk-UA"/>
        </w:rPr>
        <w:t>Кацюба</w:t>
      </w:r>
      <w:proofErr w:type="spellEnd"/>
      <w:r w:rsidR="00843FBA" w:rsidRPr="00843FBA">
        <w:rPr>
          <w:sz w:val="28"/>
          <w:szCs w:val="28"/>
          <w:lang w:val="uk-UA"/>
        </w:rPr>
        <w:t xml:space="preserve"> З.Д.)</w:t>
      </w:r>
      <w:r w:rsidR="001164CD">
        <w:rPr>
          <w:sz w:val="28"/>
          <w:szCs w:val="28"/>
          <w:lang w:val="uk-UA"/>
        </w:rPr>
        <w:t xml:space="preserve"> до 02 лютого 202</w:t>
      </w:r>
      <w:r w:rsidR="00843FBA">
        <w:rPr>
          <w:sz w:val="28"/>
          <w:szCs w:val="28"/>
          <w:lang w:val="uk-UA"/>
        </w:rPr>
        <w:t>2</w:t>
      </w:r>
      <w:r w:rsidR="001164CD">
        <w:rPr>
          <w:sz w:val="28"/>
          <w:szCs w:val="28"/>
          <w:lang w:val="uk-UA"/>
        </w:rPr>
        <w:t xml:space="preserve"> року</w:t>
      </w:r>
      <w:r w:rsidRPr="00D32FBE">
        <w:rPr>
          <w:sz w:val="28"/>
          <w:szCs w:val="28"/>
          <w:lang w:val="uk-UA"/>
        </w:rPr>
        <w:t>.</w:t>
      </w:r>
    </w:p>
    <w:p w14:paraId="37289A9A" w14:textId="19DE24F6" w:rsidR="006B6534" w:rsidRPr="00F30F6C" w:rsidRDefault="001268AD" w:rsidP="00D32FBE">
      <w:pPr>
        <w:ind w:firstLine="720"/>
        <w:jc w:val="both"/>
        <w:rPr>
          <w:sz w:val="28"/>
          <w:szCs w:val="28"/>
          <w:lang w:val="uk-UA"/>
        </w:rPr>
      </w:pPr>
      <w:r w:rsidRPr="00D32FBE">
        <w:rPr>
          <w:sz w:val="28"/>
          <w:szCs w:val="28"/>
          <w:lang w:val="uk-UA"/>
        </w:rPr>
        <w:t>4.</w:t>
      </w:r>
      <w:r w:rsidR="00843FBA">
        <w:rPr>
          <w:sz w:val="28"/>
          <w:szCs w:val="28"/>
          <w:lang w:val="uk-UA"/>
        </w:rPr>
        <w:t> </w:t>
      </w:r>
      <w:r w:rsidR="00D46823" w:rsidRPr="00D46823">
        <w:rPr>
          <w:sz w:val="28"/>
          <w:szCs w:val="28"/>
          <w:lang w:val="uk-UA"/>
        </w:rPr>
        <w:t xml:space="preserve">Контроль за виконанням цього рішення та Програми покласти на заступника міського голови з питань діяльності виконавчих органів міської ради </w:t>
      </w:r>
      <w:proofErr w:type="spellStart"/>
      <w:r w:rsidR="00D46823" w:rsidRPr="00D46823">
        <w:rPr>
          <w:sz w:val="28"/>
          <w:szCs w:val="28"/>
          <w:lang w:val="uk-UA"/>
        </w:rPr>
        <w:t>Галустяна</w:t>
      </w:r>
      <w:proofErr w:type="spellEnd"/>
      <w:r w:rsidR="00D46823" w:rsidRPr="00D46823">
        <w:rPr>
          <w:sz w:val="28"/>
          <w:szCs w:val="28"/>
          <w:lang w:val="uk-UA"/>
        </w:rPr>
        <w:t xml:space="preserve"> В.Е. та на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D46823" w:rsidRPr="00D46823">
        <w:rPr>
          <w:sz w:val="28"/>
          <w:szCs w:val="28"/>
          <w:lang w:val="uk-UA"/>
        </w:rPr>
        <w:t>Кацюба</w:t>
      </w:r>
      <w:proofErr w:type="spellEnd"/>
      <w:r w:rsidR="00D46823" w:rsidRPr="00D46823">
        <w:rPr>
          <w:sz w:val="28"/>
          <w:szCs w:val="28"/>
          <w:lang w:val="uk-UA"/>
        </w:rPr>
        <w:t xml:space="preserve"> З.Д.).</w:t>
      </w:r>
    </w:p>
    <w:p w14:paraId="2BBFC869" w14:textId="77777777" w:rsidR="006B6534" w:rsidRPr="00F30F6C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14:paraId="77781C0A" w14:textId="77777777" w:rsidR="006B6534" w:rsidRPr="00F30F6C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14:paraId="55D898CD" w14:textId="640A268D" w:rsidR="006B6534" w:rsidRPr="006B6534" w:rsidRDefault="00843FBA" w:rsidP="006B6534">
      <w:pPr>
        <w:tabs>
          <w:tab w:val="left" w:pos="7020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="006B6534" w:rsidRPr="006B6534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Надія ВАЙЛО</w:t>
      </w:r>
      <w:r w:rsidR="00BE17FD" w:rsidRPr="006B6534">
        <w:rPr>
          <w:sz w:val="28"/>
          <w:szCs w:val="28"/>
          <w:lang w:val="uk-UA"/>
        </w:rPr>
        <w:t xml:space="preserve"> </w:t>
      </w:r>
    </w:p>
    <w:p w14:paraId="716AE356" w14:textId="0907A286" w:rsidR="00D37A26" w:rsidRPr="0031309E" w:rsidRDefault="006B6534" w:rsidP="00D37A26">
      <w:pPr>
        <w:ind w:left="6300"/>
        <w:rPr>
          <w:sz w:val="28"/>
          <w:szCs w:val="28"/>
          <w:lang w:val="uk-UA"/>
        </w:rPr>
      </w:pPr>
      <w:r w:rsidRPr="006B6534">
        <w:rPr>
          <w:sz w:val="28"/>
          <w:szCs w:val="28"/>
          <w:lang w:val="uk-UA"/>
        </w:rPr>
        <w:br w:type="page"/>
      </w:r>
      <w:r w:rsidR="00D32FBE">
        <w:rPr>
          <w:sz w:val="28"/>
          <w:szCs w:val="28"/>
          <w:lang w:val="uk-UA"/>
        </w:rPr>
        <w:lastRenderedPageBreak/>
        <w:t>ЗАТВЕРДЖЕНО</w:t>
      </w:r>
    </w:p>
    <w:p w14:paraId="2CA0458A" w14:textId="78C99035" w:rsidR="00D37A26" w:rsidRPr="0031309E" w:rsidRDefault="00D37A26" w:rsidP="00D37A26">
      <w:pPr>
        <w:ind w:left="6300"/>
        <w:rPr>
          <w:sz w:val="28"/>
          <w:szCs w:val="28"/>
          <w:lang w:val="uk-UA"/>
        </w:rPr>
      </w:pPr>
      <w:r w:rsidRPr="0031309E">
        <w:rPr>
          <w:sz w:val="28"/>
          <w:szCs w:val="28"/>
          <w:lang w:val="uk-UA"/>
        </w:rPr>
        <w:t>рішення міської ради</w:t>
      </w:r>
    </w:p>
    <w:p w14:paraId="1B989D2C" w14:textId="5A3311D5" w:rsidR="00D37A26" w:rsidRPr="00843FBA" w:rsidRDefault="00C77DC6" w:rsidP="00D37A26">
      <w:pPr>
        <w:ind w:left="63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25.03.2021</w:t>
      </w:r>
      <w:r w:rsidR="00C85CE9">
        <w:rPr>
          <w:sz w:val="28"/>
          <w:szCs w:val="28"/>
          <w:lang w:val="uk-UA"/>
        </w:rPr>
        <w:t xml:space="preserve"> </w:t>
      </w:r>
      <w:r w:rsidR="00D37A26" w:rsidRPr="0031309E">
        <w:rPr>
          <w:sz w:val="28"/>
          <w:szCs w:val="28"/>
          <w:lang w:val="uk-UA"/>
        </w:rPr>
        <w:t>№</w:t>
      </w:r>
      <w:r w:rsidR="00C85CE9">
        <w:rPr>
          <w:sz w:val="28"/>
          <w:szCs w:val="28"/>
          <w:lang w:val="uk-UA"/>
        </w:rPr>
        <w:t xml:space="preserve"> </w:t>
      </w:r>
      <w:r w:rsidR="00533BB2">
        <w:rPr>
          <w:sz w:val="28"/>
          <w:szCs w:val="28"/>
          <w:lang w:val="uk-UA"/>
        </w:rPr>
        <w:t>173</w:t>
      </w:r>
      <w:bookmarkStart w:id="2" w:name="_GoBack"/>
      <w:bookmarkEnd w:id="2"/>
    </w:p>
    <w:p w14:paraId="48D252E3" w14:textId="77777777" w:rsidR="00D37A26" w:rsidRPr="0031309E" w:rsidRDefault="00D37A26" w:rsidP="00D37A26">
      <w:pPr>
        <w:ind w:left="6300"/>
        <w:rPr>
          <w:sz w:val="28"/>
          <w:szCs w:val="28"/>
          <w:lang w:val="uk-UA"/>
        </w:rPr>
      </w:pPr>
    </w:p>
    <w:p w14:paraId="47C2A741" w14:textId="77777777" w:rsidR="00F30F6C" w:rsidRPr="00DB7845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11974BD2" w14:textId="77777777" w:rsidR="00F30F6C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74447DA5" w14:textId="77777777" w:rsidR="00F30F6C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0295124A" w14:textId="77777777" w:rsidR="00F30F6C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2BEB515D" w14:textId="77777777" w:rsidR="00F30F6C" w:rsidRPr="00DB7845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7D9D2444" w14:textId="77777777" w:rsidR="00F30F6C" w:rsidRPr="00DB7845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1085407D" w14:textId="77777777" w:rsidR="00F30F6C" w:rsidRPr="00DB7845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6307B195" w14:textId="77777777" w:rsidR="00F30F6C" w:rsidRPr="00DB7845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3934877B" w14:textId="77777777" w:rsidR="00F30F6C" w:rsidRPr="00DB7845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2F3E582B" w14:textId="053910E0" w:rsidR="00BE17FD" w:rsidRPr="00D32FBE" w:rsidRDefault="00D46823" w:rsidP="00BE17FD">
      <w:pPr>
        <w:jc w:val="center"/>
        <w:rPr>
          <w:b/>
          <w:sz w:val="32"/>
          <w:szCs w:val="32"/>
          <w:lang w:val="uk-UA"/>
        </w:rPr>
      </w:pPr>
      <w:r w:rsidRPr="00D32FBE">
        <w:rPr>
          <w:b/>
          <w:sz w:val="32"/>
          <w:szCs w:val="32"/>
          <w:lang w:val="uk-UA"/>
        </w:rPr>
        <w:t xml:space="preserve">Цільова </w:t>
      </w:r>
      <w:r w:rsidR="00843FBA" w:rsidRPr="00D32FBE">
        <w:rPr>
          <w:b/>
          <w:sz w:val="32"/>
          <w:szCs w:val="32"/>
          <w:lang w:val="uk-UA"/>
        </w:rPr>
        <w:t xml:space="preserve">Програма </w:t>
      </w:r>
      <w:bookmarkStart w:id="3" w:name="_Hlk64448920"/>
      <w:r w:rsidR="00BE17FD" w:rsidRPr="00D32FBE">
        <w:rPr>
          <w:b/>
          <w:sz w:val="32"/>
          <w:szCs w:val="32"/>
          <w:lang w:val="uk-UA"/>
        </w:rPr>
        <w:t xml:space="preserve">поповнення статутного капіталу </w:t>
      </w:r>
      <w:r w:rsidR="00843FBA" w:rsidRPr="00843FBA">
        <w:rPr>
          <w:b/>
          <w:sz w:val="32"/>
          <w:szCs w:val="32"/>
          <w:lang w:val="uk-UA"/>
        </w:rPr>
        <w:t>КП</w:t>
      </w:r>
      <w:r>
        <w:rPr>
          <w:b/>
          <w:sz w:val="32"/>
          <w:szCs w:val="32"/>
          <w:lang w:val="en-US"/>
        </w:rPr>
        <w:t> </w:t>
      </w:r>
      <w:r w:rsidR="00843FBA" w:rsidRPr="00843FBA">
        <w:rPr>
          <w:b/>
          <w:sz w:val="32"/>
          <w:szCs w:val="32"/>
          <w:lang w:val="uk-UA"/>
        </w:rPr>
        <w:t>«Глухівський водоканал» Глухівської міської ради</w:t>
      </w:r>
      <w:r w:rsidR="00BE17FD" w:rsidRPr="00D32FBE">
        <w:rPr>
          <w:b/>
          <w:sz w:val="32"/>
          <w:szCs w:val="32"/>
          <w:lang w:val="uk-UA"/>
        </w:rPr>
        <w:t xml:space="preserve"> </w:t>
      </w:r>
    </w:p>
    <w:p w14:paraId="05C94556" w14:textId="79A1868C" w:rsidR="00F30F6C" w:rsidRPr="00DB7845" w:rsidRDefault="00BE17FD" w:rsidP="00BE17FD">
      <w:pPr>
        <w:jc w:val="center"/>
        <w:rPr>
          <w:b/>
          <w:bCs/>
          <w:sz w:val="48"/>
          <w:szCs w:val="48"/>
          <w:lang w:val="uk-UA"/>
        </w:rPr>
      </w:pPr>
      <w:r w:rsidRPr="00D32FBE">
        <w:rPr>
          <w:b/>
          <w:sz w:val="32"/>
          <w:szCs w:val="32"/>
          <w:lang w:val="uk-UA"/>
        </w:rPr>
        <w:t>на 20</w:t>
      </w:r>
      <w:r w:rsidR="001268AD" w:rsidRPr="00D32FBE">
        <w:rPr>
          <w:b/>
          <w:sz w:val="32"/>
          <w:szCs w:val="32"/>
          <w:lang w:val="uk-UA"/>
        </w:rPr>
        <w:t>2</w:t>
      </w:r>
      <w:r w:rsidR="00843FBA">
        <w:rPr>
          <w:b/>
          <w:sz w:val="32"/>
          <w:szCs w:val="32"/>
          <w:lang w:val="uk-UA"/>
        </w:rPr>
        <w:t>1</w:t>
      </w:r>
      <w:r w:rsidRPr="00D32FBE">
        <w:rPr>
          <w:b/>
          <w:sz w:val="32"/>
          <w:szCs w:val="32"/>
          <w:lang w:val="uk-UA"/>
        </w:rPr>
        <w:t xml:space="preserve"> рік</w:t>
      </w:r>
    </w:p>
    <w:p w14:paraId="1575B44F" w14:textId="77777777" w:rsidR="00BE17FD" w:rsidRDefault="00F30F6C" w:rsidP="00BE17FD">
      <w:pPr>
        <w:jc w:val="center"/>
        <w:rPr>
          <w:b/>
          <w:bCs/>
          <w:sz w:val="28"/>
          <w:szCs w:val="28"/>
          <w:lang w:val="uk-UA"/>
        </w:rPr>
      </w:pPr>
      <w:r w:rsidRPr="00DB7845">
        <w:rPr>
          <w:b/>
          <w:bCs/>
          <w:sz w:val="28"/>
          <w:szCs w:val="28"/>
          <w:lang w:val="uk-UA"/>
        </w:rPr>
        <w:br w:type="page"/>
      </w:r>
    </w:p>
    <w:bookmarkEnd w:id="3"/>
    <w:p w14:paraId="3B7F24A4" w14:textId="77777777" w:rsidR="00D46823" w:rsidRPr="00D46823" w:rsidRDefault="00D46823" w:rsidP="00D46823">
      <w:pPr>
        <w:ind w:left="360"/>
        <w:jc w:val="center"/>
        <w:rPr>
          <w:b/>
          <w:bCs/>
          <w:sz w:val="28"/>
          <w:szCs w:val="28"/>
          <w:lang w:val="uk-UA"/>
        </w:rPr>
      </w:pPr>
      <w:r w:rsidRPr="00D46823">
        <w:rPr>
          <w:b/>
          <w:bCs/>
          <w:sz w:val="28"/>
          <w:szCs w:val="28"/>
          <w:lang w:val="uk-UA"/>
        </w:rPr>
        <w:lastRenderedPageBreak/>
        <w:t>1. Паспорт Програми</w:t>
      </w:r>
    </w:p>
    <w:p w14:paraId="17AD8611" w14:textId="77777777" w:rsidR="00D46823" w:rsidRPr="00D46823" w:rsidRDefault="00D46823" w:rsidP="00D46823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3240"/>
        <w:gridCol w:w="5863"/>
      </w:tblGrid>
      <w:tr w:rsidR="00D46823" w:rsidRPr="00D46823" w14:paraId="49E40CCD" w14:textId="77777777" w:rsidTr="008E53D9">
        <w:tc>
          <w:tcPr>
            <w:tcW w:w="468" w:type="dxa"/>
            <w:shd w:val="clear" w:color="auto" w:fill="auto"/>
          </w:tcPr>
          <w:p w14:paraId="76FCEF86" w14:textId="77777777" w:rsidR="00D46823" w:rsidRPr="00D46823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D46823">
              <w:rPr>
                <w:bCs/>
                <w:sz w:val="28"/>
                <w:szCs w:val="28"/>
                <w:lang w:val="uk-UA"/>
              </w:rPr>
              <w:t>1.</w:t>
            </w:r>
          </w:p>
        </w:tc>
        <w:tc>
          <w:tcPr>
            <w:tcW w:w="3240" w:type="dxa"/>
            <w:shd w:val="clear" w:color="auto" w:fill="auto"/>
          </w:tcPr>
          <w:p w14:paraId="607DCE1B" w14:textId="77777777" w:rsidR="00D46823" w:rsidRPr="00D46823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D46823">
              <w:rPr>
                <w:bCs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63" w:type="dxa"/>
            <w:shd w:val="clear" w:color="auto" w:fill="auto"/>
          </w:tcPr>
          <w:p w14:paraId="5558C756" w14:textId="77777777" w:rsidR="00D46823" w:rsidRPr="00D46823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D46823">
              <w:rPr>
                <w:bCs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D46823" w:rsidRPr="00D46823" w14:paraId="59745B16" w14:textId="77777777" w:rsidTr="008E53D9">
        <w:tc>
          <w:tcPr>
            <w:tcW w:w="468" w:type="dxa"/>
            <w:shd w:val="clear" w:color="auto" w:fill="auto"/>
          </w:tcPr>
          <w:p w14:paraId="4CCBF727" w14:textId="77777777" w:rsidR="00D46823" w:rsidRPr="00D46823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D46823">
              <w:rPr>
                <w:bCs/>
                <w:sz w:val="28"/>
                <w:szCs w:val="28"/>
                <w:lang w:val="uk-UA"/>
              </w:rPr>
              <w:t>2.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7579" w14:textId="77777777" w:rsidR="00D46823" w:rsidRPr="00D46823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D46823">
              <w:rPr>
                <w:sz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30888C8" w14:textId="77777777" w:rsidR="00D46823" w:rsidRPr="00D46823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D46823">
              <w:rPr>
                <w:sz w:val="28"/>
                <w:szCs w:val="28"/>
                <w:lang w:val="uk-UA"/>
              </w:rPr>
              <w:t>Розпорядження міського голови від 17.02.2021 № 49-ОД «Про розробку проекту цільової Програми поповнення статутного капіталу КП «Глухівський водоканал» Глухівської міської ради на 2021 рік»</w:t>
            </w:r>
          </w:p>
        </w:tc>
      </w:tr>
      <w:tr w:rsidR="00D46823" w:rsidRPr="00D46823" w14:paraId="266F1EE5" w14:textId="77777777" w:rsidTr="008E53D9">
        <w:tc>
          <w:tcPr>
            <w:tcW w:w="468" w:type="dxa"/>
            <w:shd w:val="clear" w:color="auto" w:fill="auto"/>
          </w:tcPr>
          <w:p w14:paraId="5FD7538D" w14:textId="77777777" w:rsidR="00D46823" w:rsidRPr="00D46823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D46823">
              <w:rPr>
                <w:bCs/>
                <w:sz w:val="28"/>
                <w:szCs w:val="28"/>
                <w:lang w:val="uk-UA"/>
              </w:rPr>
              <w:t>3.</w:t>
            </w:r>
          </w:p>
        </w:tc>
        <w:tc>
          <w:tcPr>
            <w:tcW w:w="3240" w:type="dxa"/>
            <w:shd w:val="clear" w:color="auto" w:fill="auto"/>
          </w:tcPr>
          <w:p w14:paraId="62AD2C06" w14:textId="77777777" w:rsidR="00D46823" w:rsidRPr="00D46823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D46823">
              <w:rPr>
                <w:bCs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63" w:type="dxa"/>
            <w:shd w:val="clear" w:color="auto" w:fill="auto"/>
          </w:tcPr>
          <w:p w14:paraId="287EE049" w14:textId="77777777" w:rsidR="00D46823" w:rsidRPr="00D46823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D46823">
              <w:rPr>
                <w:bCs/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D46823" w:rsidRPr="00D46823" w14:paraId="5E803059" w14:textId="77777777" w:rsidTr="008E53D9">
        <w:tc>
          <w:tcPr>
            <w:tcW w:w="468" w:type="dxa"/>
            <w:shd w:val="clear" w:color="auto" w:fill="auto"/>
          </w:tcPr>
          <w:p w14:paraId="100110E2" w14:textId="77777777" w:rsidR="00D46823" w:rsidRPr="00D46823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D46823">
              <w:rPr>
                <w:bCs/>
                <w:sz w:val="28"/>
                <w:szCs w:val="28"/>
                <w:lang w:val="uk-UA"/>
              </w:rPr>
              <w:t>4.</w:t>
            </w:r>
          </w:p>
        </w:tc>
        <w:tc>
          <w:tcPr>
            <w:tcW w:w="3240" w:type="dxa"/>
            <w:shd w:val="clear" w:color="auto" w:fill="auto"/>
          </w:tcPr>
          <w:p w14:paraId="13F171D7" w14:textId="77777777" w:rsidR="00D46823" w:rsidRPr="00D46823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D46823">
              <w:rPr>
                <w:bCs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63" w:type="dxa"/>
            <w:shd w:val="clear" w:color="auto" w:fill="auto"/>
          </w:tcPr>
          <w:p w14:paraId="30A90060" w14:textId="788B0297" w:rsidR="00D46823" w:rsidRPr="00D46823" w:rsidRDefault="001F5F55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1F5F55">
              <w:rPr>
                <w:sz w:val="28"/>
                <w:szCs w:val="28"/>
                <w:lang w:val="uk-UA"/>
              </w:rPr>
              <w:t>Комунальн</w:t>
            </w:r>
            <w:r>
              <w:rPr>
                <w:sz w:val="28"/>
                <w:szCs w:val="28"/>
                <w:lang w:val="uk-UA"/>
              </w:rPr>
              <w:t>е</w:t>
            </w:r>
            <w:r w:rsidRPr="001F5F55">
              <w:rPr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sz w:val="28"/>
                <w:szCs w:val="28"/>
                <w:lang w:val="uk-UA"/>
              </w:rPr>
              <w:t>о</w:t>
            </w:r>
            <w:r w:rsidRPr="001F5F55">
              <w:rPr>
                <w:sz w:val="28"/>
                <w:szCs w:val="28"/>
                <w:lang w:val="uk-UA"/>
              </w:rPr>
              <w:t xml:space="preserve"> «Глухівський водоканал» Глухівської міської ради</w:t>
            </w:r>
          </w:p>
        </w:tc>
      </w:tr>
      <w:tr w:rsidR="00D46823" w:rsidRPr="00D46823" w14:paraId="3428B138" w14:textId="77777777" w:rsidTr="008E53D9">
        <w:tc>
          <w:tcPr>
            <w:tcW w:w="468" w:type="dxa"/>
            <w:shd w:val="clear" w:color="auto" w:fill="auto"/>
          </w:tcPr>
          <w:p w14:paraId="76CBBF7D" w14:textId="77777777" w:rsidR="00D46823" w:rsidRPr="00D46823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D46823">
              <w:rPr>
                <w:bCs/>
                <w:sz w:val="28"/>
                <w:szCs w:val="28"/>
                <w:lang w:val="uk-UA"/>
              </w:rPr>
              <w:t>5.</w:t>
            </w:r>
          </w:p>
        </w:tc>
        <w:tc>
          <w:tcPr>
            <w:tcW w:w="3240" w:type="dxa"/>
            <w:shd w:val="clear" w:color="auto" w:fill="auto"/>
          </w:tcPr>
          <w:p w14:paraId="017E139A" w14:textId="77777777" w:rsidR="00D46823" w:rsidRPr="00D46823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D46823">
              <w:rPr>
                <w:bCs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63" w:type="dxa"/>
            <w:shd w:val="clear" w:color="auto" w:fill="auto"/>
          </w:tcPr>
          <w:p w14:paraId="5CC2B1B7" w14:textId="348E3F76" w:rsidR="00D46823" w:rsidRPr="00D46823" w:rsidRDefault="001F5F55" w:rsidP="00D46823">
            <w:pPr>
              <w:jc w:val="center"/>
              <w:rPr>
                <w:sz w:val="28"/>
                <w:szCs w:val="28"/>
                <w:lang w:val="uk-UA"/>
              </w:rPr>
            </w:pPr>
            <w:r w:rsidRPr="001F5F55">
              <w:rPr>
                <w:sz w:val="28"/>
                <w:szCs w:val="28"/>
                <w:lang w:val="uk-UA"/>
              </w:rPr>
              <w:t>Комунальне підприємство «Глухівський водоканал» Глухівської міської ради</w:t>
            </w:r>
            <w:r w:rsidR="00D46823" w:rsidRPr="00D46823">
              <w:rPr>
                <w:sz w:val="28"/>
                <w:szCs w:val="28"/>
                <w:lang w:val="uk-UA"/>
              </w:rPr>
              <w:t>, управління житлово-комунального господарства та містобудування міської ради</w:t>
            </w:r>
          </w:p>
        </w:tc>
      </w:tr>
      <w:tr w:rsidR="00D46823" w:rsidRPr="00D46823" w14:paraId="19462DE6" w14:textId="77777777" w:rsidTr="008E53D9">
        <w:tc>
          <w:tcPr>
            <w:tcW w:w="468" w:type="dxa"/>
            <w:shd w:val="clear" w:color="auto" w:fill="auto"/>
          </w:tcPr>
          <w:p w14:paraId="18237A54" w14:textId="77777777" w:rsidR="00D46823" w:rsidRPr="00D46823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D46823">
              <w:rPr>
                <w:bCs/>
                <w:sz w:val="28"/>
                <w:szCs w:val="28"/>
                <w:lang w:val="uk-UA"/>
              </w:rPr>
              <w:t>6.</w:t>
            </w:r>
          </w:p>
        </w:tc>
        <w:tc>
          <w:tcPr>
            <w:tcW w:w="3240" w:type="dxa"/>
            <w:shd w:val="clear" w:color="auto" w:fill="auto"/>
          </w:tcPr>
          <w:p w14:paraId="241898D9" w14:textId="77777777" w:rsidR="00D46823" w:rsidRPr="00D46823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D46823">
              <w:rPr>
                <w:bCs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63" w:type="dxa"/>
            <w:shd w:val="clear" w:color="auto" w:fill="auto"/>
          </w:tcPr>
          <w:p w14:paraId="5EAC7660" w14:textId="77777777" w:rsidR="00D46823" w:rsidRPr="00D46823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D46823">
              <w:rPr>
                <w:bCs/>
                <w:sz w:val="28"/>
                <w:szCs w:val="28"/>
                <w:lang w:val="uk-UA"/>
              </w:rPr>
              <w:t>2021 рік</w:t>
            </w:r>
          </w:p>
        </w:tc>
      </w:tr>
      <w:tr w:rsidR="00D46823" w:rsidRPr="00D46823" w14:paraId="72871D8F" w14:textId="77777777" w:rsidTr="008E53D9">
        <w:tc>
          <w:tcPr>
            <w:tcW w:w="468" w:type="dxa"/>
            <w:shd w:val="clear" w:color="auto" w:fill="auto"/>
          </w:tcPr>
          <w:p w14:paraId="345B8F0C" w14:textId="77777777" w:rsidR="00D46823" w:rsidRPr="00D46823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D46823">
              <w:rPr>
                <w:bCs/>
                <w:sz w:val="28"/>
                <w:szCs w:val="28"/>
                <w:lang w:val="uk-UA"/>
              </w:rPr>
              <w:t>7.</w:t>
            </w:r>
          </w:p>
        </w:tc>
        <w:tc>
          <w:tcPr>
            <w:tcW w:w="3240" w:type="dxa"/>
            <w:shd w:val="clear" w:color="auto" w:fill="auto"/>
          </w:tcPr>
          <w:p w14:paraId="378B8591" w14:textId="77777777" w:rsidR="00D46823" w:rsidRPr="00D46823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D46823">
              <w:rPr>
                <w:bCs/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5863" w:type="dxa"/>
            <w:shd w:val="clear" w:color="auto" w:fill="auto"/>
          </w:tcPr>
          <w:p w14:paraId="7E8FED14" w14:textId="77777777" w:rsidR="00D46823" w:rsidRPr="00D46823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D46823">
              <w:rPr>
                <w:bCs/>
                <w:sz w:val="28"/>
                <w:szCs w:val="28"/>
                <w:lang w:val="uk-UA"/>
              </w:rPr>
              <w:t>Кошти бюджету міської територіальної громади</w:t>
            </w:r>
          </w:p>
        </w:tc>
      </w:tr>
      <w:tr w:rsidR="00D46823" w:rsidRPr="00D46823" w14:paraId="3AC37FDA" w14:textId="77777777" w:rsidTr="008E53D9">
        <w:tc>
          <w:tcPr>
            <w:tcW w:w="468" w:type="dxa"/>
            <w:shd w:val="clear" w:color="auto" w:fill="auto"/>
          </w:tcPr>
          <w:p w14:paraId="4485FC8C" w14:textId="77777777" w:rsidR="00D46823" w:rsidRPr="00D46823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D46823">
              <w:rPr>
                <w:bCs/>
                <w:sz w:val="28"/>
                <w:szCs w:val="28"/>
                <w:lang w:val="uk-UA"/>
              </w:rPr>
              <w:t>8.</w:t>
            </w:r>
          </w:p>
        </w:tc>
        <w:tc>
          <w:tcPr>
            <w:tcW w:w="3240" w:type="dxa"/>
            <w:shd w:val="clear" w:color="auto" w:fill="auto"/>
          </w:tcPr>
          <w:p w14:paraId="63365B9A" w14:textId="77777777" w:rsidR="00D46823" w:rsidRPr="00D46823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D46823">
              <w:rPr>
                <w:bCs/>
                <w:sz w:val="28"/>
                <w:szCs w:val="28"/>
                <w:lang w:val="uk-UA"/>
              </w:rPr>
              <w:t>Обсяги фінансування</w:t>
            </w:r>
          </w:p>
        </w:tc>
        <w:tc>
          <w:tcPr>
            <w:tcW w:w="5863" w:type="dxa"/>
            <w:shd w:val="clear" w:color="auto" w:fill="auto"/>
          </w:tcPr>
          <w:p w14:paraId="37650D7F" w14:textId="77777777" w:rsidR="00D46823" w:rsidRPr="00D46823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D46823">
              <w:rPr>
                <w:bCs/>
                <w:sz w:val="28"/>
                <w:szCs w:val="28"/>
                <w:lang w:val="uk-UA"/>
              </w:rPr>
              <w:t xml:space="preserve">107,8 тис. </w:t>
            </w:r>
            <w:proofErr w:type="spellStart"/>
            <w:r w:rsidRPr="00D46823">
              <w:rPr>
                <w:bCs/>
                <w:sz w:val="28"/>
                <w:szCs w:val="28"/>
                <w:lang w:val="uk-UA"/>
              </w:rPr>
              <w:t>грн</w:t>
            </w:r>
            <w:proofErr w:type="spellEnd"/>
          </w:p>
        </w:tc>
      </w:tr>
    </w:tbl>
    <w:p w14:paraId="790CA94E" w14:textId="77777777" w:rsidR="00D46823" w:rsidRPr="00D46823" w:rsidRDefault="00D46823" w:rsidP="00D46823">
      <w:pPr>
        <w:jc w:val="center"/>
        <w:rPr>
          <w:b/>
          <w:bCs/>
          <w:sz w:val="28"/>
          <w:szCs w:val="28"/>
          <w:lang w:val="uk-UA"/>
        </w:rPr>
      </w:pPr>
    </w:p>
    <w:p w14:paraId="75C810BD" w14:textId="77777777" w:rsidR="00D46823" w:rsidRPr="00D46823" w:rsidRDefault="00D46823" w:rsidP="00D46823">
      <w:pPr>
        <w:ind w:firstLine="709"/>
        <w:jc w:val="center"/>
        <w:rPr>
          <w:b/>
          <w:bCs/>
          <w:sz w:val="28"/>
          <w:szCs w:val="28"/>
          <w:lang w:val="uk-UA"/>
        </w:rPr>
      </w:pPr>
      <w:r w:rsidRPr="00D46823">
        <w:rPr>
          <w:b/>
          <w:bCs/>
          <w:sz w:val="28"/>
          <w:szCs w:val="28"/>
          <w:lang w:val="uk-UA"/>
        </w:rPr>
        <w:br w:type="page"/>
      </w:r>
    </w:p>
    <w:p w14:paraId="17372929" w14:textId="77777777" w:rsidR="00D46823" w:rsidRPr="00D46823" w:rsidRDefault="00D46823" w:rsidP="00D46823">
      <w:pPr>
        <w:ind w:firstLine="709"/>
        <w:jc w:val="center"/>
        <w:rPr>
          <w:b/>
          <w:sz w:val="28"/>
          <w:szCs w:val="28"/>
          <w:lang w:val="uk-UA"/>
        </w:rPr>
      </w:pPr>
      <w:r w:rsidRPr="00D46823">
        <w:rPr>
          <w:b/>
          <w:sz w:val="28"/>
          <w:szCs w:val="28"/>
          <w:lang w:val="uk-UA"/>
        </w:rPr>
        <w:lastRenderedPageBreak/>
        <w:t>2. Визначення проблеми, на розв’язання якої спрямована Програма</w:t>
      </w:r>
    </w:p>
    <w:p w14:paraId="3A32BF2B" w14:textId="77777777" w:rsidR="00D46823" w:rsidRPr="00D46823" w:rsidRDefault="00D46823" w:rsidP="00D46823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D46823">
        <w:rPr>
          <w:spacing w:val="-2"/>
          <w:sz w:val="28"/>
          <w:szCs w:val="28"/>
          <w:lang w:val="uk-UA"/>
        </w:rPr>
        <w:t>Відповідно до Закону України «Про місцеве самоврядування в Україні» на місцеві органи влади покладаються обов’язки здійснювати від імені громади та в її інтересах функції і повноваження місцевого самоврядування, визначені Конституцією України та законами України. Так, до відання міських рад належить, зокрема, питання щодо затвердження програм соціально-економічного та культурного розвитку відповідних адміністративно-територіальних одиниць, цільових програм з інших питань місцевого самоврядування.</w:t>
      </w:r>
    </w:p>
    <w:p w14:paraId="47DCB414" w14:textId="05361758" w:rsidR="00D46823" w:rsidRPr="00D46823" w:rsidRDefault="00D46823" w:rsidP="00D46823">
      <w:pPr>
        <w:ind w:firstLine="709"/>
        <w:jc w:val="both"/>
        <w:rPr>
          <w:spacing w:val="-4"/>
          <w:sz w:val="28"/>
          <w:szCs w:val="28"/>
          <w:lang w:val="uk-UA"/>
        </w:rPr>
      </w:pPr>
      <w:r w:rsidRPr="00D46823">
        <w:rPr>
          <w:spacing w:val="-4"/>
          <w:sz w:val="28"/>
          <w:szCs w:val="28"/>
          <w:lang w:val="uk-UA"/>
        </w:rPr>
        <w:t xml:space="preserve">Основним видом діяльності </w:t>
      </w:r>
      <w:r w:rsidR="001F5F55" w:rsidRPr="001F5F55">
        <w:rPr>
          <w:spacing w:val="-4"/>
          <w:sz w:val="28"/>
          <w:szCs w:val="28"/>
          <w:lang w:val="uk-UA"/>
        </w:rPr>
        <w:t>Комунальн</w:t>
      </w:r>
      <w:r w:rsidR="001F5F55">
        <w:rPr>
          <w:spacing w:val="-4"/>
          <w:sz w:val="28"/>
          <w:szCs w:val="28"/>
          <w:lang w:val="uk-UA"/>
        </w:rPr>
        <w:t>ого</w:t>
      </w:r>
      <w:r w:rsidR="001F5F55" w:rsidRPr="001F5F55">
        <w:rPr>
          <w:spacing w:val="-4"/>
          <w:sz w:val="28"/>
          <w:szCs w:val="28"/>
          <w:lang w:val="uk-UA"/>
        </w:rPr>
        <w:t xml:space="preserve"> підприємств</w:t>
      </w:r>
      <w:r w:rsidR="001F5F55">
        <w:rPr>
          <w:spacing w:val="-4"/>
          <w:sz w:val="28"/>
          <w:szCs w:val="28"/>
          <w:lang w:val="uk-UA"/>
        </w:rPr>
        <w:t>а</w:t>
      </w:r>
      <w:r w:rsidR="001F5F55" w:rsidRPr="001F5F55">
        <w:rPr>
          <w:spacing w:val="-4"/>
          <w:sz w:val="28"/>
          <w:szCs w:val="28"/>
          <w:lang w:val="uk-UA"/>
        </w:rPr>
        <w:t xml:space="preserve"> «Глухівський водоканал» Глухівської міської ради</w:t>
      </w:r>
      <w:r w:rsidRPr="00D46823">
        <w:rPr>
          <w:spacing w:val="-4"/>
          <w:sz w:val="28"/>
          <w:szCs w:val="28"/>
          <w:lang w:val="uk-UA"/>
        </w:rPr>
        <w:t xml:space="preserve"> (далі - Водоканал) є надання послуг організаціям, підприємствам та населенню міста Глухова по водопостачанню та водовідведенню. Міський водоканал працює з 1986 року. Балансова вартість основних засобів управління складає 10,</w:t>
      </w:r>
      <w:r w:rsidRPr="00D46823">
        <w:rPr>
          <w:spacing w:val="-4"/>
          <w:sz w:val="28"/>
          <w:szCs w:val="28"/>
          <w:lang w:val="en-US"/>
        </w:rPr>
        <w:t>6</w:t>
      </w:r>
      <w:r w:rsidRPr="00D46823">
        <w:rPr>
          <w:spacing w:val="-4"/>
          <w:sz w:val="28"/>
          <w:szCs w:val="28"/>
          <w:lang w:val="uk-UA"/>
        </w:rPr>
        <w:t xml:space="preserve"> </w:t>
      </w:r>
      <w:proofErr w:type="spellStart"/>
      <w:r w:rsidRPr="00D46823">
        <w:rPr>
          <w:spacing w:val="-4"/>
          <w:sz w:val="28"/>
          <w:szCs w:val="28"/>
          <w:lang w:val="uk-UA"/>
        </w:rPr>
        <w:t>млн</w:t>
      </w:r>
      <w:proofErr w:type="spellEnd"/>
      <w:r w:rsidRPr="00D46823">
        <w:rPr>
          <w:spacing w:val="-4"/>
          <w:sz w:val="28"/>
          <w:szCs w:val="28"/>
          <w:lang w:val="uk-UA"/>
        </w:rPr>
        <w:t xml:space="preserve"> грн.</w:t>
      </w:r>
    </w:p>
    <w:p w14:paraId="78F54CD6" w14:textId="77777777" w:rsidR="00D46823" w:rsidRPr="00D46823" w:rsidRDefault="00D46823" w:rsidP="00D46823">
      <w:pPr>
        <w:ind w:firstLine="709"/>
        <w:jc w:val="both"/>
        <w:rPr>
          <w:sz w:val="28"/>
          <w:szCs w:val="28"/>
          <w:lang w:val="uk-UA"/>
        </w:rPr>
      </w:pPr>
      <w:r w:rsidRPr="00D46823">
        <w:rPr>
          <w:spacing w:val="-4"/>
          <w:sz w:val="28"/>
          <w:szCs w:val="28"/>
          <w:lang w:val="uk-UA"/>
        </w:rPr>
        <w:t>Водоканал</w:t>
      </w:r>
      <w:r w:rsidRPr="00D46823">
        <w:rPr>
          <w:sz w:val="28"/>
          <w:szCs w:val="28"/>
          <w:lang w:val="uk-UA"/>
        </w:rPr>
        <w:t xml:space="preserve"> у своїй структурі має дільниці водопроводу та каналізації.</w:t>
      </w:r>
    </w:p>
    <w:p w14:paraId="7591AB52" w14:textId="77777777" w:rsidR="00D46823" w:rsidRPr="00D46823" w:rsidRDefault="00D46823" w:rsidP="00D46823">
      <w:pPr>
        <w:ind w:firstLine="709"/>
        <w:jc w:val="both"/>
        <w:rPr>
          <w:sz w:val="28"/>
          <w:szCs w:val="28"/>
          <w:lang w:val="uk-UA"/>
        </w:rPr>
      </w:pPr>
      <w:r w:rsidRPr="00D46823">
        <w:rPr>
          <w:sz w:val="28"/>
          <w:szCs w:val="28"/>
          <w:lang w:val="uk-UA"/>
        </w:rPr>
        <w:t>Станом на 15.02.2021 практично 95 % міста забезпечено водою з централізованого водогону.</w:t>
      </w:r>
    </w:p>
    <w:p w14:paraId="7066531C" w14:textId="77777777" w:rsidR="00D46823" w:rsidRPr="00D46823" w:rsidRDefault="00D46823" w:rsidP="00D46823">
      <w:pPr>
        <w:ind w:firstLine="709"/>
        <w:jc w:val="both"/>
        <w:rPr>
          <w:sz w:val="28"/>
          <w:szCs w:val="28"/>
          <w:lang w:val="uk-UA"/>
        </w:rPr>
      </w:pPr>
      <w:r w:rsidRPr="00D46823">
        <w:rPr>
          <w:sz w:val="28"/>
          <w:szCs w:val="28"/>
          <w:lang w:val="uk-UA"/>
        </w:rPr>
        <w:t xml:space="preserve">На даний момент </w:t>
      </w:r>
      <w:r w:rsidRPr="00D46823">
        <w:rPr>
          <w:spacing w:val="-4"/>
          <w:sz w:val="28"/>
          <w:szCs w:val="28"/>
          <w:lang w:val="uk-UA"/>
        </w:rPr>
        <w:t>Водоканал</w:t>
      </w:r>
      <w:r w:rsidRPr="00D46823">
        <w:rPr>
          <w:sz w:val="28"/>
          <w:szCs w:val="28"/>
          <w:lang w:val="uk-UA"/>
        </w:rPr>
        <w:t xml:space="preserve"> обслуговує 12 тис. абонентів.</w:t>
      </w:r>
    </w:p>
    <w:p w14:paraId="208F4FC9" w14:textId="77777777" w:rsidR="00D46823" w:rsidRPr="00D46823" w:rsidRDefault="00D46823" w:rsidP="00D46823">
      <w:pPr>
        <w:ind w:firstLine="709"/>
        <w:jc w:val="both"/>
        <w:rPr>
          <w:sz w:val="28"/>
          <w:szCs w:val="28"/>
          <w:lang w:val="uk-UA"/>
        </w:rPr>
      </w:pPr>
      <w:r w:rsidRPr="00D46823">
        <w:rPr>
          <w:sz w:val="28"/>
          <w:szCs w:val="28"/>
          <w:lang w:val="uk-UA"/>
        </w:rPr>
        <w:t xml:space="preserve">Для цього </w:t>
      </w:r>
      <w:r w:rsidRPr="00D46823">
        <w:rPr>
          <w:spacing w:val="-4"/>
          <w:sz w:val="28"/>
          <w:szCs w:val="28"/>
          <w:lang w:val="uk-UA"/>
        </w:rPr>
        <w:t>Водоканал</w:t>
      </w:r>
      <w:r w:rsidRPr="00D46823">
        <w:rPr>
          <w:sz w:val="28"/>
          <w:szCs w:val="28"/>
          <w:lang w:val="uk-UA"/>
        </w:rPr>
        <w:t xml:space="preserve"> має в своєму розпорядженні три каналізаційних насосних станції загальною потужністю до 12 тис. м</w:t>
      </w:r>
      <w:r w:rsidRPr="00D46823">
        <w:rPr>
          <w:sz w:val="28"/>
          <w:szCs w:val="28"/>
          <w:vertAlign w:val="superscript"/>
          <w:lang w:val="uk-UA"/>
        </w:rPr>
        <w:t>3</w:t>
      </w:r>
      <w:r w:rsidRPr="00D46823">
        <w:rPr>
          <w:sz w:val="28"/>
          <w:szCs w:val="28"/>
          <w:lang w:val="uk-UA"/>
        </w:rPr>
        <w:t>/добу.</w:t>
      </w:r>
    </w:p>
    <w:p w14:paraId="34F49A2D" w14:textId="77777777" w:rsidR="00D46823" w:rsidRPr="00D46823" w:rsidRDefault="00D46823" w:rsidP="00D46823">
      <w:pPr>
        <w:ind w:firstLine="709"/>
        <w:jc w:val="both"/>
        <w:rPr>
          <w:sz w:val="28"/>
          <w:szCs w:val="28"/>
          <w:lang w:val="uk-UA"/>
        </w:rPr>
      </w:pPr>
      <w:r w:rsidRPr="00D46823">
        <w:rPr>
          <w:sz w:val="28"/>
          <w:szCs w:val="28"/>
          <w:lang w:val="uk-UA"/>
        </w:rPr>
        <w:t>До основних засобів водопостачання відносяться: головний водозабір, який складається з 4-х станцій: першого підйому води з глибини 120 м; станції другого підйому, потужністю 12,2 тис.м</w:t>
      </w:r>
      <w:r w:rsidRPr="00D46823">
        <w:rPr>
          <w:sz w:val="28"/>
          <w:szCs w:val="28"/>
          <w:vertAlign w:val="superscript"/>
          <w:lang w:val="uk-UA"/>
        </w:rPr>
        <w:t>3</w:t>
      </w:r>
      <w:r w:rsidRPr="00D46823">
        <w:rPr>
          <w:sz w:val="28"/>
          <w:szCs w:val="28"/>
          <w:lang w:val="uk-UA"/>
        </w:rPr>
        <w:t>/добу; резервуару місткістю 3000 тис.м</w:t>
      </w:r>
      <w:r w:rsidRPr="00D46823">
        <w:rPr>
          <w:sz w:val="28"/>
          <w:szCs w:val="28"/>
          <w:vertAlign w:val="superscript"/>
          <w:lang w:val="uk-UA"/>
        </w:rPr>
        <w:t>3</w:t>
      </w:r>
      <w:r w:rsidRPr="00D46823">
        <w:rPr>
          <w:sz w:val="28"/>
          <w:szCs w:val="28"/>
          <w:lang w:val="uk-UA"/>
        </w:rPr>
        <w:t xml:space="preserve">; електричної підстанції. </w:t>
      </w:r>
    </w:p>
    <w:p w14:paraId="26CB871E" w14:textId="77777777" w:rsidR="00D46823" w:rsidRPr="00D46823" w:rsidRDefault="00D46823" w:rsidP="00D46823">
      <w:pPr>
        <w:ind w:firstLine="709"/>
        <w:jc w:val="both"/>
        <w:rPr>
          <w:sz w:val="28"/>
          <w:szCs w:val="28"/>
          <w:lang w:val="uk-UA"/>
        </w:rPr>
      </w:pPr>
      <w:r w:rsidRPr="00D46823">
        <w:rPr>
          <w:sz w:val="28"/>
          <w:szCs w:val="28"/>
          <w:lang w:val="uk-UA"/>
        </w:rPr>
        <w:t>З водозабору вода подається в місто по водоводах Д-600 мм, Д-500 мм і Д-300 мм.</w:t>
      </w:r>
    </w:p>
    <w:p w14:paraId="690B4A69" w14:textId="77777777" w:rsidR="00D46823" w:rsidRPr="00D46823" w:rsidRDefault="00D46823" w:rsidP="00D46823">
      <w:pPr>
        <w:ind w:firstLine="709"/>
        <w:jc w:val="both"/>
        <w:rPr>
          <w:sz w:val="28"/>
          <w:szCs w:val="28"/>
          <w:lang w:val="uk-UA"/>
        </w:rPr>
      </w:pPr>
      <w:r w:rsidRPr="00D46823">
        <w:rPr>
          <w:sz w:val="28"/>
          <w:szCs w:val="28"/>
          <w:lang w:val="uk-UA"/>
        </w:rPr>
        <w:t xml:space="preserve">Водопровідна мережа міста складає 90,1 км водогонів різного діаметру. На водопровідних мережах встановлено </w:t>
      </w:r>
      <w:r w:rsidRPr="00D46823">
        <w:rPr>
          <w:sz w:val="28"/>
          <w:szCs w:val="28"/>
          <w:lang w:val="en-US"/>
        </w:rPr>
        <w:t>148</w:t>
      </w:r>
      <w:r w:rsidRPr="00D46823">
        <w:rPr>
          <w:sz w:val="28"/>
          <w:szCs w:val="28"/>
          <w:lang w:val="uk-UA"/>
        </w:rPr>
        <w:t xml:space="preserve"> водорозбірних колонок, 90 пожежних гідрантів та 3096 оглядових колодязів.</w:t>
      </w:r>
    </w:p>
    <w:p w14:paraId="7132870B" w14:textId="77777777" w:rsidR="00D46823" w:rsidRPr="00D46823" w:rsidRDefault="00D46823" w:rsidP="00D46823">
      <w:pPr>
        <w:ind w:firstLine="709"/>
        <w:jc w:val="both"/>
        <w:rPr>
          <w:sz w:val="28"/>
          <w:szCs w:val="28"/>
          <w:lang w:val="uk-UA"/>
        </w:rPr>
      </w:pPr>
      <w:r w:rsidRPr="00D46823">
        <w:rPr>
          <w:sz w:val="28"/>
          <w:szCs w:val="28"/>
          <w:lang w:val="uk-UA"/>
        </w:rPr>
        <w:t xml:space="preserve">Велика частина мережі водопроводу та каналізації досягли ветхого стану та потребують частого невідкладного ремонту. Обладнання та механізми підприємства, які необхідні для виконання робіт з ліквідації аварій на мережах, прийшли до фізичного зносу та потребують заміни на нове, а саме підприємству нагально необхідні комплект бензинового електрогенератору на 8 кВт з </w:t>
      </w:r>
      <w:proofErr w:type="spellStart"/>
      <w:r w:rsidRPr="00D46823">
        <w:rPr>
          <w:sz w:val="28"/>
          <w:szCs w:val="28"/>
          <w:lang w:val="uk-UA"/>
        </w:rPr>
        <w:t>електровідбійними</w:t>
      </w:r>
      <w:proofErr w:type="spellEnd"/>
      <w:r w:rsidRPr="00D46823">
        <w:rPr>
          <w:sz w:val="28"/>
          <w:szCs w:val="28"/>
          <w:lang w:val="uk-UA"/>
        </w:rPr>
        <w:t xml:space="preserve"> молотками, комплект зварювального ацетиленового апарату, насос для відкачки води зі шлангом. </w:t>
      </w:r>
    </w:p>
    <w:p w14:paraId="3A73963A" w14:textId="77777777" w:rsidR="00D46823" w:rsidRPr="00D46823" w:rsidRDefault="00D46823" w:rsidP="00D46823">
      <w:pPr>
        <w:ind w:firstLine="709"/>
        <w:jc w:val="both"/>
        <w:rPr>
          <w:sz w:val="28"/>
          <w:szCs w:val="28"/>
          <w:lang w:val="uk-UA"/>
        </w:rPr>
      </w:pPr>
    </w:p>
    <w:p w14:paraId="7F56F1D4" w14:textId="77777777" w:rsidR="00D46823" w:rsidRPr="00D46823" w:rsidRDefault="00D46823" w:rsidP="00D46823">
      <w:pPr>
        <w:ind w:firstLine="709"/>
        <w:jc w:val="center"/>
        <w:rPr>
          <w:b/>
          <w:sz w:val="28"/>
          <w:szCs w:val="28"/>
          <w:lang w:val="uk-UA"/>
        </w:rPr>
      </w:pPr>
      <w:r w:rsidRPr="00D46823">
        <w:rPr>
          <w:b/>
          <w:sz w:val="28"/>
          <w:szCs w:val="28"/>
          <w:lang w:val="uk-UA"/>
        </w:rPr>
        <w:t>3. Мета Програми</w:t>
      </w:r>
    </w:p>
    <w:p w14:paraId="45884C26" w14:textId="2C3E7053" w:rsidR="00D46823" w:rsidRPr="00D46823" w:rsidRDefault="00D46823" w:rsidP="00D46823">
      <w:pPr>
        <w:ind w:firstLine="709"/>
        <w:jc w:val="both"/>
        <w:rPr>
          <w:sz w:val="28"/>
          <w:szCs w:val="28"/>
          <w:lang w:val="uk-UA"/>
        </w:rPr>
      </w:pPr>
      <w:r w:rsidRPr="00D46823">
        <w:rPr>
          <w:sz w:val="28"/>
          <w:szCs w:val="28"/>
          <w:lang w:val="uk-UA"/>
        </w:rPr>
        <w:t xml:space="preserve">Головною метою Програми є забезпечення стабільної діяльності </w:t>
      </w:r>
      <w:r w:rsidR="001F5F55">
        <w:rPr>
          <w:sz w:val="28"/>
          <w:szCs w:val="28"/>
          <w:lang w:val="uk-UA"/>
        </w:rPr>
        <w:t>Водоканалу</w:t>
      </w:r>
      <w:r w:rsidRPr="00D46823">
        <w:rPr>
          <w:sz w:val="28"/>
          <w:szCs w:val="28"/>
          <w:lang w:val="uk-UA"/>
        </w:rPr>
        <w:t>, в т.ч. виконання невідкладних робіт по ліквідації аварій на мережах водопроводу та каналізації, що прийшли до фізичного зносу.</w:t>
      </w:r>
    </w:p>
    <w:p w14:paraId="18DE2AA5" w14:textId="77777777" w:rsidR="00D46823" w:rsidRPr="00D46823" w:rsidRDefault="00D46823" w:rsidP="00D46823">
      <w:pPr>
        <w:ind w:firstLine="709"/>
        <w:jc w:val="both"/>
        <w:rPr>
          <w:sz w:val="28"/>
          <w:szCs w:val="28"/>
          <w:lang w:val="uk-UA"/>
        </w:rPr>
      </w:pPr>
    </w:p>
    <w:p w14:paraId="1E16B171" w14:textId="77777777" w:rsidR="00D46823" w:rsidRPr="00D46823" w:rsidRDefault="00D46823" w:rsidP="00D46823">
      <w:pPr>
        <w:tabs>
          <w:tab w:val="center" w:pos="5103"/>
        </w:tabs>
        <w:ind w:firstLine="709"/>
        <w:contextualSpacing/>
        <w:jc w:val="center"/>
        <w:rPr>
          <w:sz w:val="28"/>
          <w:szCs w:val="28"/>
          <w:lang w:val="uk-UA"/>
        </w:rPr>
      </w:pPr>
      <w:r w:rsidRPr="00D46823">
        <w:rPr>
          <w:b/>
          <w:bCs/>
          <w:sz w:val="28"/>
          <w:szCs w:val="28"/>
          <w:lang w:val="uk-UA"/>
        </w:rPr>
        <w:t>3. Засоби розв’язання проблем та джерела фінансування</w:t>
      </w:r>
    </w:p>
    <w:p w14:paraId="67A20A0D" w14:textId="77777777" w:rsidR="00D46823" w:rsidRPr="00D46823" w:rsidRDefault="00D46823" w:rsidP="00D46823">
      <w:pPr>
        <w:ind w:firstLine="709"/>
        <w:contextualSpacing/>
        <w:jc w:val="both"/>
        <w:rPr>
          <w:sz w:val="28"/>
          <w:szCs w:val="28"/>
          <w:lang w:val="uk-UA"/>
        </w:rPr>
      </w:pPr>
      <w:r w:rsidRPr="00D46823">
        <w:rPr>
          <w:sz w:val="28"/>
          <w:szCs w:val="28"/>
          <w:lang w:val="uk-UA"/>
        </w:rPr>
        <w:t xml:space="preserve">Вирішити окреслену проблему можливо за рахунок надання фінансової підтримки. Фінансова підтримка </w:t>
      </w:r>
      <w:r w:rsidRPr="00D46823">
        <w:rPr>
          <w:spacing w:val="-4"/>
          <w:sz w:val="28"/>
          <w:szCs w:val="28"/>
          <w:lang w:val="uk-UA"/>
        </w:rPr>
        <w:t>Водоканалу</w:t>
      </w:r>
      <w:r w:rsidRPr="00D46823">
        <w:rPr>
          <w:sz w:val="28"/>
          <w:szCs w:val="28"/>
          <w:lang w:val="uk-UA"/>
        </w:rPr>
        <w:t xml:space="preserve"> надається шляхом внесків до статутного капіталу за рахунок коштів бюджету розвитку. Одержані кошти </w:t>
      </w:r>
      <w:r w:rsidRPr="00D46823">
        <w:rPr>
          <w:spacing w:val="-4"/>
          <w:sz w:val="28"/>
          <w:szCs w:val="28"/>
          <w:lang w:val="uk-UA"/>
        </w:rPr>
        <w:lastRenderedPageBreak/>
        <w:t>Водоканал</w:t>
      </w:r>
      <w:r w:rsidRPr="00D46823">
        <w:rPr>
          <w:sz w:val="28"/>
          <w:szCs w:val="28"/>
          <w:lang w:val="uk-UA"/>
        </w:rPr>
        <w:t xml:space="preserve"> спрямує на придбання обладнання та механізмів підприємства, які необхідні для виконання робіт з ліквідації аварій на мережах та прийшли до фізичного зносу.</w:t>
      </w:r>
    </w:p>
    <w:p w14:paraId="4E6871EF" w14:textId="77777777" w:rsidR="00D46823" w:rsidRPr="00D46823" w:rsidRDefault="00D46823" w:rsidP="00D46823">
      <w:pPr>
        <w:ind w:firstLine="709"/>
        <w:contextualSpacing/>
        <w:jc w:val="both"/>
        <w:rPr>
          <w:sz w:val="28"/>
          <w:szCs w:val="28"/>
          <w:lang w:val="uk-UA"/>
        </w:rPr>
      </w:pPr>
      <w:r w:rsidRPr="00D46823">
        <w:rPr>
          <w:sz w:val="28"/>
          <w:szCs w:val="28"/>
          <w:lang w:val="uk-UA"/>
        </w:rPr>
        <w:t xml:space="preserve">Розпорядником бюджетних коштів є управління житлово-комунального господарства та містобудування міської ради. </w:t>
      </w:r>
      <w:r w:rsidRPr="00D46823">
        <w:rPr>
          <w:spacing w:val="-4"/>
          <w:sz w:val="28"/>
          <w:szCs w:val="28"/>
          <w:lang w:val="uk-UA"/>
        </w:rPr>
        <w:t>Водоканал</w:t>
      </w:r>
      <w:r w:rsidRPr="00D46823">
        <w:rPr>
          <w:sz w:val="28"/>
          <w:szCs w:val="28"/>
          <w:lang w:val="uk-UA"/>
        </w:rPr>
        <w:t xml:space="preserve"> отримує кошти на рахунок, відкритий в комерційному банку, та використовує їх відповідно до рішення про виділення бюджетних коштів за їх цільовим призначенням.</w:t>
      </w:r>
    </w:p>
    <w:p w14:paraId="17E7B62B" w14:textId="2ECB1412" w:rsidR="00D46823" w:rsidRPr="00D46823" w:rsidRDefault="00D46823" w:rsidP="00D46823">
      <w:pPr>
        <w:ind w:firstLine="709"/>
        <w:jc w:val="both"/>
        <w:rPr>
          <w:sz w:val="28"/>
          <w:szCs w:val="28"/>
          <w:lang w:val="uk-UA"/>
        </w:rPr>
      </w:pPr>
      <w:r w:rsidRPr="00D46823">
        <w:rPr>
          <w:spacing w:val="-2"/>
          <w:sz w:val="28"/>
          <w:szCs w:val="28"/>
          <w:lang w:val="uk-UA"/>
        </w:rPr>
        <w:t>Орієнтовна сума фінансової підтримки складає 107,8</w:t>
      </w:r>
      <w:r>
        <w:rPr>
          <w:spacing w:val="-2"/>
          <w:sz w:val="28"/>
          <w:szCs w:val="28"/>
          <w:lang w:val="uk-UA"/>
        </w:rPr>
        <w:t> </w:t>
      </w:r>
      <w:r w:rsidRPr="00D46823">
        <w:rPr>
          <w:spacing w:val="-2"/>
          <w:sz w:val="28"/>
          <w:szCs w:val="28"/>
          <w:lang w:val="uk-UA"/>
        </w:rPr>
        <w:t>тис.</w:t>
      </w:r>
      <w:r>
        <w:rPr>
          <w:spacing w:val="-2"/>
          <w:sz w:val="28"/>
          <w:szCs w:val="28"/>
          <w:lang w:val="uk-UA"/>
        </w:rPr>
        <w:t> </w:t>
      </w:r>
      <w:r w:rsidRPr="00D46823">
        <w:rPr>
          <w:spacing w:val="-2"/>
          <w:sz w:val="28"/>
          <w:szCs w:val="28"/>
          <w:lang w:val="uk-UA"/>
        </w:rPr>
        <w:t xml:space="preserve">грн, із них: комплект бензинового електрогенератору на 8 кВт з </w:t>
      </w:r>
      <w:proofErr w:type="spellStart"/>
      <w:r w:rsidRPr="00D46823">
        <w:rPr>
          <w:spacing w:val="-2"/>
          <w:sz w:val="28"/>
          <w:szCs w:val="28"/>
          <w:lang w:val="uk-UA"/>
        </w:rPr>
        <w:t>електровідбійними</w:t>
      </w:r>
      <w:proofErr w:type="spellEnd"/>
      <w:r w:rsidRPr="00D46823">
        <w:rPr>
          <w:spacing w:val="-2"/>
          <w:sz w:val="28"/>
          <w:szCs w:val="28"/>
          <w:lang w:val="uk-UA"/>
        </w:rPr>
        <w:t xml:space="preserve"> молотками, вартістю 58,8</w:t>
      </w:r>
      <w:r>
        <w:rPr>
          <w:spacing w:val="-2"/>
          <w:sz w:val="28"/>
          <w:szCs w:val="28"/>
          <w:lang w:val="uk-UA"/>
        </w:rPr>
        <w:t> </w:t>
      </w:r>
      <w:r w:rsidRPr="00D46823">
        <w:rPr>
          <w:spacing w:val="-2"/>
          <w:sz w:val="28"/>
          <w:szCs w:val="28"/>
          <w:lang w:val="uk-UA"/>
        </w:rPr>
        <w:t>тис.</w:t>
      </w:r>
      <w:r>
        <w:rPr>
          <w:spacing w:val="-2"/>
          <w:sz w:val="28"/>
          <w:szCs w:val="28"/>
          <w:lang w:val="uk-UA"/>
        </w:rPr>
        <w:t> </w:t>
      </w:r>
      <w:r w:rsidRPr="00D46823">
        <w:rPr>
          <w:spacing w:val="-2"/>
          <w:sz w:val="28"/>
          <w:szCs w:val="28"/>
          <w:lang w:val="uk-UA"/>
        </w:rPr>
        <w:t>грн, комплект зварювального ацетиленового апарату, вартістю 20,2</w:t>
      </w:r>
      <w:r>
        <w:rPr>
          <w:spacing w:val="-2"/>
          <w:sz w:val="28"/>
          <w:szCs w:val="28"/>
          <w:lang w:val="uk-UA"/>
        </w:rPr>
        <w:t> </w:t>
      </w:r>
      <w:r w:rsidRPr="00D46823">
        <w:rPr>
          <w:spacing w:val="-2"/>
          <w:sz w:val="28"/>
          <w:szCs w:val="28"/>
          <w:lang w:val="uk-UA"/>
        </w:rPr>
        <w:t>тис.</w:t>
      </w:r>
      <w:r>
        <w:rPr>
          <w:spacing w:val="-2"/>
          <w:sz w:val="28"/>
          <w:szCs w:val="28"/>
          <w:lang w:val="uk-UA"/>
        </w:rPr>
        <w:t> </w:t>
      </w:r>
      <w:r w:rsidRPr="00D46823">
        <w:rPr>
          <w:spacing w:val="-2"/>
          <w:sz w:val="28"/>
          <w:szCs w:val="28"/>
          <w:lang w:val="uk-UA"/>
        </w:rPr>
        <w:t>грн, насос для відкачки води зі шлангом</w:t>
      </w:r>
      <w:r w:rsidRPr="00D46823">
        <w:rPr>
          <w:sz w:val="28"/>
          <w:szCs w:val="28"/>
          <w:lang w:val="uk-UA"/>
        </w:rPr>
        <w:t>, вартістю 28,8</w:t>
      </w:r>
      <w:r>
        <w:rPr>
          <w:sz w:val="28"/>
          <w:szCs w:val="28"/>
          <w:lang w:val="uk-UA"/>
        </w:rPr>
        <w:t> </w:t>
      </w:r>
      <w:r w:rsidRPr="00D46823">
        <w:rPr>
          <w:sz w:val="28"/>
          <w:szCs w:val="28"/>
          <w:lang w:val="uk-UA"/>
        </w:rPr>
        <w:t>тис.</w:t>
      </w:r>
      <w:r>
        <w:rPr>
          <w:sz w:val="28"/>
          <w:szCs w:val="28"/>
          <w:lang w:val="uk-UA"/>
        </w:rPr>
        <w:t xml:space="preserve"> </w:t>
      </w:r>
      <w:proofErr w:type="spellStart"/>
      <w:r w:rsidRPr="00D46823">
        <w:rPr>
          <w:sz w:val="28"/>
          <w:szCs w:val="28"/>
          <w:lang w:val="uk-UA"/>
        </w:rPr>
        <w:t>грн</w:t>
      </w:r>
      <w:proofErr w:type="spellEnd"/>
      <w:r w:rsidRPr="00D46823">
        <w:rPr>
          <w:sz w:val="28"/>
          <w:szCs w:val="28"/>
          <w:lang w:val="uk-UA"/>
        </w:rPr>
        <w:t>, включаючи витрати на податки та збори. Сума може коригуватись залежно від можливостей бюджету.</w:t>
      </w:r>
    </w:p>
    <w:p w14:paraId="2F444904" w14:textId="77777777" w:rsidR="00D46823" w:rsidRPr="00D46823" w:rsidRDefault="00D46823" w:rsidP="00D46823">
      <w:pPr>
        <w:ind w:firstLine="709"/>
        <w:jc w:val="center"/>
        <w:rPr>
          <w:b/>
          <w:sz w:val="28"/>
          <w:szCs w:val="28"/>
          <w:lang w:val="uk-UA"/>
        </w:rPr>
      </w:pPr>
    </w:p>
    <w:p w14:paraId="69B1FD89" w14:textId="77777777" w:rsidR="00D46823" w:rsidRPr="00D46823" w:rsidRDefault="00D46823" w:rsidP="00D46823">
      <w:pPr>
        <w:ind w:firstLine="709"/>
        <w:jc w:val="center"/>
        <w:rPr>
          <w:b/>
          <w:sz w:val="28"/>
          <w:szCs w:val="28"/>
          <w:lang w:val="uk-UA"/>
        </w:rPr>
      </w:pPr>
      <w:r w:rsidRPr="00D46823">
        <w:rPr>
          <w:b/>
          <w:sz w:val="28"/>
          <w:szCs w:val="28"/>
          <w:lang w:val="uk-UA"/>
        </w:rPr>
        <w:t>4. Організація виконання Програми</w:t>
      </w:r>
    </w:p>
    <w:p w14:paraId="6C585DDD" w14:textId="77777777" w:rsidR="00D46823" w:rsidRPr="00D46823" w:rsidRDefault="00D46823" w:rsidP="00D46823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D46823">
        <w:rPr>
          <w:spacing w:val="-2"/>
          <w:sz w:val="28"/>
          <w:szCs w:val="28"/>
          <w:lang w:val="uk-UA"/>
        </w:rPr>
        <w:t xml:space="preserve">Відповідальним виконавцем Програми є </w:t>
      </w:r>
      <w:r w:rsidRPr="00D46823">
        <w:rPr>
          <w:spacing w:val="-4"/>
          <w:sz w:val="28"/>
          <w:szCs w:val="28"/>
          <w:lang w:val="uk-UA"/>
        </w:rPr>
        <w:t>Водоканал</w:t>
      </w:r>
      <w:r w:rsidRPr="00D46823">
        <w:rPr>
          <w:bCs/>
          <w:spacing w:val="-2"/>
          <w:sz w:val="28"/>
          <w:szCs w:val="28"/>
          <w:lang w:val="uk-UA"/>
        </w:rPr>
        <w:t>, учасниками – управління житлово-комунального господарства та містобудування міської ради</w:t>
      </w:r>
      <w:r w:rsidRPr="00D46823">
        <w:rPr>
          <w:spacing w:val="-2"/>
          <w:sz w:val="28"/>
          <w:szCs w:val="28"/>
          <w:lang w:val="uk-UA"/>
        </w:rPr>
        <w:t>.</w:t>
      </w:r>
    </w:p>
    <w:p w14:paraId="1515D31C" w14:textId="77777777" w:rsidR="00D46823" w:rsidRPr="00D46823" w:rsidRDefault="00D46823" w:rsidP="00D46823">
      <w:pPr>
        <w:ind w:firstLine="709"/>
        <w:jc w:val="both"/>
        <w:rPr>
          <w:sz w:val="28"/>
          <w:szCs w:val="28"/>
          <w:lang w:val="uk-UA"/>
        </w:rPr>
      </w:pPr>
      <w:r w:rsidRPr="00D46823">
        <w:rPr>
          <w:sz w:val="28"/>
          <w:szCs w:val="28"/>
          <w:lang w:val="uk-UA"/>
        </w:rPr>
        <w:t>Розпорядник бюджетних коштів здійснює фінансування відповідального виконавця Програми після затвердження цієї Програми та надходження необхідного обсягу коштів на його рахунки.</w:t>
      </w:r>
    </w:p>
    <w:p w14:paraId="01509B56" w14:textId="77777777" w:rsidR="00D46823" w:rsidRPr="00D46823" w:rsidRDefault="00D46823" w:rsidP="00D46823">
      <w:pPr>
        <w:ind w:firstLine="709"/>
        <w:jc w:val="both"/>
        <w:rPr>
          <w:sz w:val="28"/>
          <w:szCs w:val="28"/>
          <w:lang w:val="uk-UA"/>
        </w:rPr>
      </w:pPr>
      <w:r w:rsidRPr="00D46823">
        <w:rPr>
          <w:sz w:val="28"/>
          <w:szCs w:val="28"/>
          <w:lang w:val="uk-UA"/>
        </w:rPr>
        <w:t xml:space="preserve">Після отримання відповідного фінансування </w:t>
      </w:r>
      <w:r w:rsidRPr="00D46823">
        <w:rPr>
          <w:spacing w:val="-4"/>
          <w:sz w:val="28"/>
          <w:szCs w:val="28"/>
          <w:lang w:val="uk-UA"/>
        </w:rPr>
        <w:t>Водоканал</w:t>
      </w:r>
      <w:r w:rsidRPr="00D46823">
        <w:rPr>
          <w:sz w:val="28"/>
          <w:szCs w:val="28"/>
          <w:lang w:val="uk-UA"/>
        </w:rPr>
        <w:t xml:space="preserve"> організовує закупівлю необхідних обладнання та механізмів, які необхідні для виконання підприємством робіт з ліквідації аварій на мережах водопостачання та водовідведення, включаючи витрати на податки та збори.</w:t>
      </w:r>
    </w:p>
    <w:p w14:paraId="0C63F4A2" w14:textId="77777777" w:rsidR="00D46823" w:rsidRPr="00D46823" w:rsidRDefault="00D46823" w:rsidP="00D46823">
      <w:pPr>
        <w:ind w:firstLine="709"/>
        <w:jc w:val="both"/>
        <w:rPr>
          <w:sz w:val="28"/>
          <w:szCs w:val="28"/>
          <w:lang w:val="uk-UA"/>
        </w:rPr>
      </w:pPr>
    </w:p>
    <w:p w14:paraId="71AC9BC7" w14:textId="77777777" w:rsidR="00D46823" w:rsidRPr="00D46823" w:rsidRDefault="00D46823" w:rsidP="00D46823">
      <w:pPr>
        <w:ind w:firstLine="709"/>
        <w:jc w:val="center"/>
        <w:rPr>
          <w:b/>
          <w:sz w:val="28"/>
          <w:szCs w:val="28"/>
          <w:lang w:val="uk-UA"/>
        </w:rPr>
      </w:pPr>
      <w:r w:rsidRPr="00D46823">
        <w:rPr>
          <w:b/>
          <w:sz w:val="28"/>
          <w:szCs w:val="28"/>
          <w:lang w:val="uk-UA"/>
        </w:rPr>
        <w:t>5. Очікувані результати від виконання Програми</w:t>
      </w:r>
    </w:p>
    <w:p w14:paraId="05E11E17" w14:textId="77777777" w:rsidR="00D46823" w:rsidRPr="00D46823" w:rsidRDefault="00D46823" w:rsidP="00D46823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D46823">
        <w:rPr>
          <w:sz w:val="28"/>
          <w:szCs w:val="28"/>
          <w:lang w:val="uk-UA"/>
        </w:rPr>
        <w:t>Реалізація Програми дасть змогу:</w:t>
      </w:r>
    </w:p>
    <w:p w14:paraId="284C0CBB" w14:textId="77777777" w:rsidR="00D46823" w:rsidRPr="00D46823" w:rsidRDefault="00D46823" w:rsidP="00D46823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D46823">
        <w:rPr>
          <w:sz w:val="28"/>
          <w:szCs w:val="28"/>
          <w:lang w:val="uk-UA"/>
        </w:rPr>
        <w:t>забезпечити стабільну роботу системи водопостачання та водовідведення міста Глухова;</w:t>
      </w:r>
    </w:p>
    <w:p w14:paraId="08913A81" w14:textId="49945FD2" w:rsidR="00D46823" w:rsidRPr="00D46823" w:rsidRDefault="00D46823" w:rsidP="00D46823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D46823">
        <w:rPr>
          <w:sz w:val="28"/>
          <w:szCs w:val="28"/>
          <w:lang w:val="uk-UA"/>
        </w:rPr>
        <w:t xml:space="preserve">забезпечувати швидкий та ефективний ремонт і відновлення постачання послуг на випадок аварій на мережах водопостачання та водовідведення </w:t>
      </w:r>
      <w:r w:rsidR="001F5F55" w:rsidRPr="00D46823">
        <w:rPr>
          <w:sz w:val="28"/>
          <w:szCs w:val="28"/>
          <w:lang w:val="uk-UA"/>
        </w:rPr>
        <w:t>Водоканал</w:t>
      </w:r>
      <w:r w:rsidR="001F5F55">
        <w:rPr>
          <w:sz w:val="28"/>
          <w:szCs w:val="28"/>
          <w:lang w:val="uk-UA"/>
        </w:rPr>
        <w:t>у</w:t>
      </w:r>
      <w:r w:rsidRPr="00D46823">
        <w:rPr>
          <w:sz w:val="28"/>
          <w:szCs w:val="28"/>
          <w:lang w:val="uk-UA"/>
        </w:rPr>
        <w:t>.</w:t>
      </w:r>
    </w:p>
    <w:p w14:paraId="467E0ECD" w14:textId="77777777" w:rsidR="00D46823" w:rsidRPr="00D46823" w:rsidRDefault="00D46823" w:rsidP="00D46823">
      <w:pPr>
        <w:ind w:firstLine="709"/>
        <w:jc w:val="both"/>
        <w:rPr>
          <w:strike/>
          <w:sz w:val="28"/>
          <w:szCs w:val="28"/>
          <w:lang w:val="uk-UA"/>
        </w:rPr>
      </w:pPr>
    </w:p>
    <w:p w14:paraId="6D0AA131" w14:textId="77777777" w:rsidR="00D46823" w:rsidRPr="00D46823" w:rsidRDefault="00D46823" w:rsidP="00D46823">
      <w:pPr>
        <w:ind w:firstLine="709"/>
        <w:jc w:val="center"/>
        <w:rPr>
          <w:b/>
          <w:sz w:val="28"/>
          <w:szCs w:val="28"/>
          <w:lang w:val="uk-UA"/>
        </w:rPr>
      </w:pPr>
      <w:r w:rsidRPr="00D46823">
        <w:rPr>
          <w:b/>
          <w:sz w:val="28"/>
          <w:szCs w:val="28"/>
          <w:lang w:val="uk-UA"/>
        </w:rPr>
        <w:t>6. Координація та контроль за ходом виконання Програми</w:t>
      </w:r>
    </w:p>
    <w:p w14:paraId="4BD6C305" w14:textId="0E360617" w:rsidR="00D46823" w:rsidRPr="00D46823" w:rsidRDefault="00D46823" w:rsidP="00D46823">
      <w:pPr>
        <w:ind w:firstLine="709"/>
        <w:jc w:val="both"/>
        <w:rPr>
          <w:bCs/>
          <w:sz w:val="28"/>
          <w:szCs w:val="28"/>
          <w:lang w:val="uk-UA"/>
        </w:rPr>
      </w:pPr>
      <w:r w:rsidRPr="00D46823">
        <w:rPr>
          <w:sz w:val="28"/>
          <w:szCs w:val="28"/>
          <w:lang w:val="uk-UA"/>
        </w:rPr>
        <w:t>Координація виконання Програми покладається на</w:t>
      </w:r>
      <w:r w:rsidRPr="00D46823">
        <w:rPr>
          <w:bCs/>
          <w:sz w:val="28"/>
          <w:szCs w:val="28"/>
          <w:lang w:val="uk-UA"/>
        </w:rPr>
        <w:t xml:space="preserve"> заступника міського голови з питань діяльності виконавчих органів міської ради </w:t>
      </w:r>
      <w:proofErr w:type="spellStart"/>
      <w:r w:rsidRPr="00D46823">
        <w:rPr>
          <w:bCs/>
          <w:sz w:val="28"/>
          <w:szCs w:val="28"/>
          <w:lang w:val="uk-UA"/>
        </w:rPr>
        <w:t>Галустяна</w:t>
      </w:r>
      <w:proofErr w:type="spellEnd"/>
      <w:r w:rsidRPr="00D46823">
        <w:rPr>
          <w:bCs/>
          <w:sz w:val="28"/>
          <w:szCs w:val="28"/>
          <w:lang w:val="uk-UA"/>
        </w:rPr>
        <w:t xml:space="preserve"> В.Е.</w:t>
      </w:r>
      <w:r w:rsidRPr="00D46823">
        <w:rPr>
          <w:sz w:val="28"/>
          <w:szCs w:val="28"/>
        </w:rPr>
        <w:t xml:space="preserve"> </w:t>
      </w:r>
      <w:r w:rsidRPr="00D46823">
        <w:rPr>
          <w:bCs/>
          <w:sz w:val="28"/>
          <w:szCs w:val="28"/>
          <w:lang w:val="uk-UA"/>
        </w:rPr>
        <w:t xml:space="preserve">Контроль здійснюється постійною комісією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Pr="00D46823">
        <w:rPr>
          <w:bCs/>
          <w:sz w:val="28"/>
          <w:szCs w:val="28"/>
          <w:lang w:val="uk-UA"/>
        </w:rPr>
        <w:t>Кацюба</w:t>
      </w:r>
      <w:proofErr w:type="spellEnd"/>
      <w:r w:rsidRPr="00D46823">
        <w:rPr>
          <w:bCs/>
          <w:sz w:val="28"/>
          <w:szCs w:val="28"/>
          <w:lang w:val="uk-UA"/>
        </w:rPr>
        <w:t xml:space="preserve"> З.Д.), якій </w:t>
      </w:r>
      <w:r w:rsidR="001F5F55">
        <w:rPr>
          <w:bCs/>
          <w:sz w:val="28"/>
          <w:szCs w:val="28"/>
          <w:lang w:val="uk-UA"/>
        </w:rPr>
        <w:t>Водоканал</w:t>
      </w:r>
      <w:r w:rsidRPr="00D46823">
        <w:rPr>
          <w:bCs/>
          <w:sz w:val="28"/>
          <w:szCs w:val="28"/>
          <w:lang w:val="uk-UA"/>
        </w:rPr>
        <w:t xml:space="preserve"> до 02 лютого 2022 року звітує про результати виконання Програми.</w:t>
      </w:r>
    </w:p>
    <w:p w14:paraId="540B115B" w14:textId="245DECC1" w:rsidR="00F30F6C" w:rsidRDefault="00F30F6C" w:rsidP="00441D5E">
      <w:pPr>
        <w:ind w:firstLine="709"/>
        <w:jc w:val="both"/>
        <w:rPr>
          <w:sz w:val="28"/>
          <w:szCs w:val="28"/>
          <w:lang w:val="uk-UA"/>
        </w:rPr>
      </w:pPr>
    </w:p>
    <w:p w14:paraId="425068B4" w14:textId="77777777" w:rsidR="001164CD" w:rsidRPr="00DB7845" w:rsidRDefault="001164CD" w:rsidP="00441D5E">
      <w:pPr>
        <w:ind w:firstLine="709"/>
        <w:jc w:val="both"/>
        <w:rPr>
          <w:sz w:val="28"/>
          <w:szCs w:val="28"/>
          <w:lang w:val="uk-UA"/>
        </w:rPr>
      </w:pPr>
    </w:p>
    <w:p w14:paraId="47A5AFAB" w14:textId="32262433" w:rsidR="00FE070F" w:rsidRDefault="00C1388A" w:rsidP="00441D5E">
      <w:pPr>
        <w:tabs>
          <w:tab w:val="left" w:pos="7088"/>
        </w:tabs>
        <w:rPr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="00D37A26" w:rsidRPr="0031309E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Надія ВАЙЛО</w:t>
      </w:r>
      <w:r w:rsidR="00BE17FD" w:rsidRPr="0031309E">
        <w:rPr>
          <w:lang w:val="uk-UA"/>
        </w:rPr>
        <w:t xml:space="preserve"> </w:t>
      </w:r>
    </w:p>
    <w:p w14:paraId="1458C807" w14:textId="77777777" w:rsidR="00FE070F" w:rsidRDefault="00FE070F">
      <w:pPr>
        <w:rPr>
          <w:lang w:val="uk-UA"/>
        </w:rPr>
      </w:pPr>
      <w:r>
        <w:rPr>
          <w:lang w:val="uk-UA"/>
        </w:rPr>
        <w:br w:type="page"/>
      </w:r>
    </w:p>
    <w:p w14:paraId="3A16D4E4" w14:textId="5D41CA40" w:rsidR="008E1DA7" w:rsidRPr="00D37A26" w:rsidRDefault="008E1DA7" w:rsidP="00983ACF">
      <w:pPr>
        <w:rPr>
          <w:b/>
          <w:sz w:val="28"/>
          <w:szCs w:val="28"/>
          <w:lang w:val="uk-UA"/>
        </w:rPr>
      </w:pPr>
    </w:p>
    <w:sectPr w:rsidR="008E1DA7" w:rsidRPr="00D37A26" w:rsidSect="00C1388A">
      <w:pgSz w:w="11906" w:h="16838"/>
      <w:pgMar w:top="1077" w:right="567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ascii="Times New Roman" w:eastAsia="Times New Roman" w:hAnsi="Times New Roman" w:cs="Times New Roman"/>
      </w:rPr>
    </w:lvl>
  </w:abstractNum>
  <w:abstractNum w:abstractNumId="2">
    <w:nsid w:val="00000003"/>
    <w:multiLevelType w:val="multilevel"/>
    <w:tmpl w:val="00000002"/>
    <w:lvl w:ilvl="0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3">
    <w:nsid w:val="00000005"/>
    <w:multiLevelType w:val="multilevel"/>
    <w:tmpl w:val="00000004"/>
    <w:lvl w:ilvl="0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4">
    <w:nsid w:val="0E004F99"/>
    <w:multiLevelType w:val="hybridMultilevel"/>
    <w:tmpl w:val="BF86F7C6"/>
    <w:lvl w:ilvl="0" w:tplc="DFA07FD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11EF22A8"/>
    <w:multiLevelType w:val="hybridMultilevel"/>
    <w:tmpl w:val="863C23D0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A116B61"/>
    <w:multiLevelType w:val="hybridMultilevel"/>
    <w:tmpl w:val="7C4A821A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C040845"/>
    <w:multiLevelType w:val="hybridMultilevel"/>
    <w:tmpl w:val="EE70C112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3053327"/>
    <w:multiLevelType w:val="hybridMultilevel"/>
    <w:tmpl w:val="34E823C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6914A91"/>
    <w:multiLevelType w:val="hybridMultilevel"/>
    <w:tmpl w:val="ACC45C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806BE4"/>
    <w:multiLevelType w:val="hybridMultilevel"/>
    <w:tmpl w:val="D3982A56"/>
    <w:lvl w:ilvl="0" w:tplc="B0568038">
      <w:start w:val="1"/>
      <w:numFmt w:val="bullet"/>
      <w:lvlText w:val="–"/>
      <w:lvlJc w:val="left"/>
      <w:pPr>
        <w:tabs>
          <w:tab w:val="num" w:pos="1191"/>
        </w:tabs>
        <w:ind w:left="57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10"/>
  </w:num>
  <w:num w:numId="8">
    <w:abstractNumId w:val="8"/>
  </w:num>
  <w:num w:numId="9">
    <w:abstractNumId w:val="5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534"/>
    <w:rsid w:val="00002CBC"/>
    <w:rsid w:val="0001314A"/>
    <w:rsid w:val="000941AF"/>
    <w:rsid w:val="000C6311"/>
    <w:rsid w:val="000D77CD"/>
    <w:rsid w:val="001164CD"/>
    <w:rsid w:val="001268AD"/>
    <w:rsid w:val="001450ED"/>
    <w:rsid w:val="00153D93"/>
    <w:rsid w:val="00192B09"/>
    <w:rsid w:val="001F5F55"/>
    <w:rsid w:val="00205523"/>
    <w:rsid w:val="00206006"/>
    <w:rsid w:val="00341540"/>
    <w:rsid w:val="003B69F0"/>
    <w:rsid w:val="003C121F"/>
    <w:rsid w:val="004142A1"/>
    <w:rsid w:val="00441D5E"/>
    <w:rsid w:val="0046242C"/>
    <w:rsid w:val="004634F9"/>
    <w:rsid w:val="004A6B17"/>
    <w:rsid w:val="00517876"/>
    <w:rsid w:val="0052795B"/>
    <w:rsid w:val="00533BB2"/>
    <w:rsid w:val="005A2354"/>
    <w:rsid w:val="006175EB"/>
    <w:rsid w:val="006506EB"/>
    <w:rsid w:val="0067631D"/>
    <w:rsid w:val="006A43B4"/>
    <w:rsid w:val="006B6534"/>
    <w:rsid w:val="007810B1"/>
    <w:rsid w:val="007C7A01"/>
    <w:rsid w:val="007E46AF"/>
    <w:rsid w:val="00843FBA"/>
    <w:rsid w:val="008C65D9"/>
    <w:rsid w:val="008E1DA7"/>
    <w:rsid w:val="00983ACF"/>
    <w:rsid w:val="009A1F35"/>
    <w:rsid w:val="009B3A66"/>
    <w:rsid w:val="00A71E94"/>
    <w:rsid w:val="00AD0C3B"/>
    <w:rsid w:val="00AE663F"/>
    <w:rsid w:val="00B20A57"/>
    <w:rsid w:val="00B45DDE"/>
    <w:rsid w:val="00B67B51"/>
    <w:rsid w:val="00B834E2"/>
    <w:rsid w:val="00BE17FD"/>
    <w:rsid w:val="00C1388A"/>
    <w:rsid w:val="00C31C7E"/>
    <w:rsid w:val="00C338EA"/>
    <w:rsid w:val="00C77DC6"/>
    <w:rsid w:val="00C85CE9"/>
    <w:rsid w:val="00CC601F"/>
    <w:rsid w:val="00D32FBE"/>
    <w:rsid w:val="00D37A26"/>
    <w:rsid w:val="00D46823"/>
    <w:rsid w:val="00D72474"/>
    <w:rsid w:val="00DA567A"/>
    <w:rsid w:val="00DA7AA0"/>
    <w:rsid w:val="00E825D6"/>
    <w:rsid w:val="00ED18FA"/>
    <w:rsid w:val="00F30F6C"/>
    <w:rsid w:val="00F875CF"/>
    <w:rsid w:val="00FA7504"/>
    <w:rsid w:val="00FB2F13"/>
    <w:rsid w:val="00FB39D2"/>
    <w:rsid w:val="00FE0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1D9A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37A2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apple-converted-space">
    <w:name w:val="apple-converted-space"/>
    <w:uiPriority w:val="99"/>
    <w:rsid w:val="006506EB"/>
    <w:rPr>
      <w:rFonts w:cs="Times New Roman"/>
    </w:rPr>
  </w:style>
  <w:style w:type="character" w:customStyle="1" w:styleId="spelle">
    <w:name w:val="spelle"/>
    <w:uiPriority w:val="99"/>
    <w:rsid w:val="006506EB"/>
    <w:rPr>
      <w:rFonts w:cs="Times New Roman"/>
    </w:rPr>
  </w:style>
  <w:style w:type="paragraph" w:styleId="a5">
    <w:name w:val="No Spacing"/>
    <w:uiPriority w:val="99"/>
    <w:qFormat/>
    <w:rsid w:val="006506EB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semiHidden/>
    <w:rsid w:val="00D37A26"/>
    <w:rPr>
      <w:rFonts w:ascii="Cambria" w:hAnsi="Cambria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D37A26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D37A26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D37A26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D37A26"/>
    <w:pPr>
      <w:suppressAutoHyphens/>
    </w:pPr>
    <w:rPr>
      <w:sz w:val="28"/>
      <w:lang w:val="uk-UA" w:eastAsia="ar-SA"/>
    </w:rPr>
  </w:style>
  <w:style w:type="paragraph" w:styleId="a6">
    <w:name w:val="List Paragraph"/>
    <w:basedOn w:val="a"/>
    <w:uiPriority w:val="34"/>
    <w:qFormat/>
    <w:rsid w:val="006A43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37A2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apple-converted-space">
    <w:name w:val="apple-converted-space"/>
    <w:uiPriority w:val="99"/>
    <w:rsid w:val="006506EB"/>
    <w:rPr>
      <w:rFonts w:cs="Times New Roman"/>
    </w:rPr>
  </w:style>
  <w:style w:type="character" w:customStyle="1" w:styleId="spelle">
    <w:name w:val="spelle"/>
    <w:uiPriority w:val="99"/>
    <w:rsid w:val="006506EB"/>
    <w:rPr>
      <w:rFonts w:cs="Times New Roman"/>
    </w:rPr>
  </w:style>
  <w:style w:type="paragraph" w:styleId="a5">
    <w:name w:val="No Spacing"/>
    <w:uiPriority w:val="99"/>
    <w:qFormat/>
    <w:rsid w:val="006506EB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semiHidden/>
    <w:rsid w:val="00D37A26"/>
    <w:rPr>
      <w:rFonts w:ascii="Cambria" w:hAnsi="Cambria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D37A26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D37A26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D37A26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D37A26"/>
    <w:pPr>
      <w:suppressAutoHyphens/>
    </w:pPr>
    <w:rPr>
      <w:sz w:val="28"/>
      <w:lang w:val="uk-UA" w:eastAsia="ar-SA"/>
    </w:rPr>
  </w:style>
  <w:style w:type="paragraph" w:styleId="a6">
    <w:name w:val="List Paragraph"/>
    <w:basedOn w:val="a"/>
    <w:uiPriority w:val="34"/>
    <w:qFormat/>
    <w:rsid w:val="006A43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1182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CWER.ws/blog/punsh</Company>
  <LinksUpToDate>false</LinksUpToDate>
  <CharactersWithSpaces>7911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Пархоменко Р.</dc:creator>
  <cp:keywords/>
  <dc:description/>
  <cp:lastModifiedBy>RePack by Diakov</cp:lastModifiedBy>
  <cp:revision>21</cp:revision>
  <cp:lastPrinted>2021-03-02T06:37:00Z</cp:lastPrinted>
  <dcterms:created xsi:type="dcterms:W3CDTF">2021-02-15T15:12:00Z</dcterms:created>
  <dcterms:modified xsi:type="dcterms:W3CDTF">2021-03-24T07:23:00Z</dcterms:modified>
</cp:coreProperties>
</file>