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CA2A5" w14:textId="77777777" w:rsidR="00AB614E" w:rsidRPr="0036553E" w:rsidRDefault="00AB614E" w:rsidP="00AB614E">
      <w:pPr>
        <w:keepNext/>
        <w:tabs>
          <w:tab w:val="left" w:pos="4678"/>
        </w:tabs>
        <w:outlineLvl w:val="5"/>
        <w:rPr>
          <w:sz w:val="28"/>
          <w:szCs w:val="20"/>
          <w:lang w:val="uk-UA"/>
        </w:rPr>
      </w:pPr>
      <w:r w:rsidRPr="0036553E">
        <w:rPr>
          <w:sz w:val="28"/>
          <w:szCs w:val="20"/>
          <w:lang w:val="uk-UA"/>
        </w:rPr>
        <w:t xml:space="preserve">                                                             </w:t>
      </w:r>
      <w:r w:rsidRPr="0036553E">
        <w:rPr>
          <w:noProof/>
        </w:rPr>
        <w:drawing>
          <wp:inline distT="0" distB="0" distL="0" distR="0" wp14:anchorId="7276C7C8" wp14:editId="51DB3027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553E">
        <w:rPr>
          <w:sz w:val="28"/>
          <w:szCs w:val="20"/>
          <w:lang w:val="uk-UA"/>
        </w:rPr>
        <w:t xml:space="preserve">                                             </w:t>
      </w:r>
    </w:p>
    <w:p w14:paraId="61985730" w14:textId="77777777" w:rsidR="00AB614E" w:rsidRPr="0036553E" w:rsidRDefault="00AB614E" w:rsidP="00AB614E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2C55BA52" w14:textId="77777777" w:rsidR="00AB614E" w:rsidRPr="0036553E" w:rsidRDefault="00AB614E" w:rsidP="00AB614E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36553E"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42EBCE56" w14:textId="2F87B6C9" w:rsidR="00296BB6" w:rsidRDefault="00296BB6" w:rsidP="00296BB6">
      <w:pPr>
        <w:keepNext/>
        <w:jc w:val="center"/>
        <w:outlineLvl w:val="0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t>ВОСЬМЕ</w:t>
      </w:r>
      <w:r w:rsidRPr="00296BB6">
        <w:rPr>
          <w:b/>
          <w:bCs/>
          <w:color w:val="000000"/>
          <w:sz w:val="28"/>
          <w:szCs w:val="32"/>
        </w:rPr>
        <w:t xml:space="preserve"> СКЛИКАННЯ</w:t>
      </w:r>
    </w:p>
    <w:p w14:paraId="770FC5DE" w14:textId="241897A2" w:rsidR="00296BB6" w:rsidRPr="00296BB6" w:rsidRDefault="00296BB6" w:rsidP="00296BB6">
      <w:pPr>
        <w:keepNext/>
        <w:jc w:val="center"/>
        <w:outlineLvl w:val="0"/>
        <w:rPr>
          <w:b/>
          <w:bCs/>
          <w:color w:val="000000"/>
          <w:sz w:val="28"/>
          <w:szCs w:val="32"/>
        </w:rPr>
      </w:pPr>
      <w:r w:rsidRPr="00296BB6">
        <w:rPr>
          <w:b/>
          <w:bCs/>
          <w:color w:val="000000"/>
          <w:sz w:val="28"/>
          <w:szCs w:val="32"/>
        </w:rPr>
        <w:t>ДЕВ’</w:t>
      </w:r>
      <w:r>
        <w:rPr>
          <w:b/>
          <w:bCs/>
          <w:color w:val="000000"/>
          <w:sz w:val="28"/>
          <w:szCs w:val="32"/>
        </w:rPr>
        <w:t>ЯТА СЕСІЯ</w:t>
      </w:r>
    </w:p>
    <w:p w14:paraId="115AF2D4" w14:textId="1DBB3A30" w:rsidR="00296BB6" w:rsidRPr="00296BB6" w:rsidRDefault="00296BB6" w:rsidP="00296BB6">
      <w:pPr>
        <w:keepNext/>
        <w:jc w:val="center"/>
        <w:outlineLvl w:val="0"/>
        <w:rPr>
          <w:b/>
          <w:bCs/>
          <w:color w:val="000000"/>
          <w:sz w:val="28"/>
          <w:szCs w:val="32"/>
        </w:rPr>
      </w:pPr>
      <w:r w:rsidRPr="00296BB6">
        <w:rPr>
          <w:b/>
          <w:bCs/>
          <w:color w:val="000000"/>
          <w:sz w:val="28"/>
          <w:szCs w:val="32"/>
        </w:rPr>
        <w:t>ПЕРШОГО ПЛЕНАРНОГО ЗАСІДАННЯ</w:t>
      </w:r>
    </w:p>
    <w:p w14:paraId="0D649B50" w14:textId="77777777" w:rsidR="00AB614E" w:rsidRPr="0036553E" w:rsidRDefault="00AB614E" w:rsidP="00AB614E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36553E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36553E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36553E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14:paraId="67A6F63F" w14:textId="77777777" w:rsidR="00AB614E" w:rsidRPr="0036553E" w:rsidRDefault="00AB614E" w:rsidP="00AB614E">
      <w:pPr>
        <w:keepNext/>
        <w:jc w:val="center"/>
        <w:outlineLvl w:val="0"/>
        <w:rPr>
          <w:bCs/>
          <w:color w:val="000000"/>
          <w:sz w:val="28"/>
          <w:szCs w:val="18"/>
          <w:lang w:val="uk-UA"/>
        </w:rPr>
      </w:pPr>
    </w:p>
    <w:p w14:paraId="0B41B2D8" w14:textId="2A021FCE" w:rsidR="00AB614E" w:rsidRPr="0036553E" w:rsidRDefault="00381E9B" w:rsidP="00AB614E">
      <w:pPr>
        <w:tabs>
          <w:tab w:val="left" w:pos="1276"/>
          <w:tab w:val="left" w:pos="4820"/>
          <w:tab w:val="left" w:pos="5103"/>
        </w:tabs>
        <w:rPr>
          <w:bCs/>
          <w:sz w:val="28"/>
          <w:szCs w:val="18"/>
          <w:lang w:val="uk-UA"/>
        </w:rPr>
      </w:pPr>
      <w:r>
        <w:rPr>
          <w:bCs/>
          <w:color w:val="000000"/>
          <w:sz w:val="28"/>
          <w:szCs w:val="18"/>
          <w:lang w:val="uk-UA"/>
        </w:rPr>
        <w:t>04.08.2021</w:t>
      </w:r>
      <w:r w:rsidR="00AB614E" w:rsidRPr="0036553E">
        <w:rPr>
          <w:bCs/>
          <w:color w:val="000000"/>
          <w:sz w:val="28"/>
          <w:szCs w:val="18"/>
          <w:lang w:val="uk-UA"/>
        </w:rPr>
        <w:t xml:space="preserve">                                        </w:t>
      </w:r>
      <w:r>
        <w:rPr>
          <w:bCs/>
          <w:color w:val="000000"/>
          <w:sz w:val="28"/>
          <w:szCs w:val="18"/>
          <w:lang w:val="uk-UA"/>
        </w:rPr>
        <w:t xml:space="preserve"> </w:t>
      </w:r>
      <w:r w:rsidR="00AB614E" w:rsidRPr="0036553E">
        <w:rPr>
          <w:bCs/>
          <w:color w:val="000000"/>
          <w:sz w:val="28"/>
          <w:szCs w:val="18"/>
          <w:lang w:val="uk-UA"/>
        </w:rPr>
        <w:t xml:space="preserve">  м. Глухів</w:t>
      </w:r>
      <w:r w:rsidR="00AB614E" w:rsidRPr="0036553E">
        <w:rPr>
          <w:bCs/>
          <w:color w:val="000000"/>
          <w:sz w:val="28"/>
          <w:szCs w:val="18"/>
          <w:lang w:val="uk-UA"/>
        </w:rPr>
        <w:tab/>
      </w:r>
      <w:r w:rsidR="00AB614E" w:rsidRPr="0036553E">
        <w:rPr>
          <w:bCs/>
          <w:color w:val="000000"/>
          <w:sz w:val="28"/>
          <w:szCs w:val="18"/>
          <w:lang w:val="uk-UA"/>
        </w:rPr>
        <w:tab/>
      </w:r>
      <w:r w:rsidR="00AB614E">
        <w:rPr>
          <w:bCs/>
          <w:color w:val="000000"/>
          <w:sz w:val="28"/>
          <w:szCs w:val="18"/>
          <w:lang w:val="uk-UA"/>
        </w:rPr>
        <w:t xml:space="preserve">              </w:t>
      </w:r>
      <w:r w:rsidR="00FF7DEE">
        <w:rPr>
          <w:bCs/>
          <w:color w:val="000000"/>
          <w:sz w:val="28"/>
          <w:szCs w:val="18"/>
          <w:lang w:val="uk-UA"/>
        </w:rPr>
        <w:t xml:space="preserve"> </w:t>
      </w:r>
      <w:r>
        <w:rPr>
          <w:bCs/>
          <w:color w:val="000000"/>
          <w:sz w:val="28"/>
          <w:szCs w:val="18"/>
          <w:lang w:val="uk-UA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18"/>
          <w:lang w:val="uk-UA"/>
        </w:rPr>
        <w:t>№ 286</w:t>
      </w:r>
    </w:p>
    <w:p w14:paraId="5E4FFAD6" w14:textId="60D3229B" w:rsidR="008B762F" w:rsidRPr="00F25D6C" w:rsidRDefault="008B762F" w:rsidP="008B762F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3D56D03D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67F8E99" w14:textId="77777777" w:rsidR="008B762F" w:rsidRPr="00F25D6C" w:rsidRDefault="008B762F" w:rsidP="008B762F">
      <w:pPr>
        <w:jc w:val="center"/>
        <w:rPr>
          <w:sz w:val="28"/>
          <w:szCs w:val="28"/>
          <w:lang w:val="uk-UA"/>
        </w:rPr>
      </w:pPr>
    </w:p>
    <w:p w14:paraId="40045A00" w14:textId="490EC0A6" w:rsidR="006B6534" w:rsidRPr="00F25D6C" w:rsidRDefault="00AB614E" w:rsidP="00A151A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</w:t>
      </w:r>
      <w:r w:rsidR="00E41431">
        <w:rPr>
          <w:b/>
          <w:sz w:val="28"/>
          <w:szCs w:val="28"/>
          <w:lang w:val="uk-UA"/>
        </w:rPr>
        <w:t xml:space="preserve"> </w:t>
      </w:r>
      <w:r w:rsidR="00F655BD">
        <w:rPr>
          <w:b/>
          <w:sz w:val="28"/>
          <w:szCs w:val="28"/>
          <w:lang w:val="uk-UA"/>
        </w:rPr>
        <w:t xml:space="preserve">міської </w:t>
      </w:r>
      <w:r w:rsidR="00D51491">
        <w:rPr>
          <w:b/>
          <w:sz w:val="28"/>
          <w:szCs w:val="28"/>
          <w:lang w:val="uk-UA"/>
        </w:rPr>
        <w:t xml:space="preserve">цільової </w:t>
      </w:r>
      <w:r w:rsidR="00F655BD">
        <w:rPr>
          <w:b/>
          <w:sz w:val="28"/>
          <w:szCs w:val="28"/>
          <w:lang w:val="uk-UA"/>
        </w:rPr>
        <w:t xml:space="preserve">Програми </w:t>
      </w:r>
      <w:r w:rsidR="00F655BD" w:rsidRPr="00F655BD">
        <w:rPr>
          <w:b/>
          <w:sz w:val="28"/>
          <w:szCs w:val="28"/>
          <w:lang w:val="uk-UA"/>
        </w:rPr>
        <w:t>захисту населення і територій від надзвичайних ситуацій техногенного та природн</w:t>
      </w:r>
      <w:r w:rsidR="00F655BD">
        <w:rPr>
          <w:b/>
          <w:sz w:val="28"/>
          <w:szCs w:val="28"/>
          <w:lang w:val="uk-UA"/>
        </w:rPr>
        <w:t>ого характеру на 2020-2021 роки</w:t>
      </w:r>
      <w:r w:rsidR="00D51491">
        <w:rPr>
          <w:b/>
          <w:sz w:val="28"/>
          <w:szCs w:val="28"/>
          <w:lang w:val="uk-UA"/>
        </w:rPr>
        <w:t>,</w:t>
      </w:r>
      <w:r w:rsidR="00F655BD">
        <w:rPr>
          <w:b/>
          <w:sz w:val="28"/>
          <w:szCs w:val="28"/>
          <w:lang w:val="uk-UA"/>
        </w:rPr>
        <w:t xml:space="preserve"> затвердженої </w:t>
      </w:r>
      <w:r w:rsidR="00E41431">
        <w:rPr>
          <w:b/>
          <w:sz w:val="28"/>
          <w:szCs w:val="28"/>
          <w:lang w:val="uk-UA"/>
        </w:rPr>
        <w:t>рішення</w:t>
      </w:r>
      <w:r w:rsidR="00F655BD">
        <w:rPr>
          <w:b/>
          <w:sz w:val="28"/>
          <w:szCs w:val="28"/>
          <w:lang w:val="uk-UA"/>
        </w:rPr>
        <w:t>м</w:t>
      </w:r>
      <w:r w:rsidR="00E41431">
        <w:rPr>
          <w:b/>
          <w:sz w:val="28"/>
          <w:szCs w:val="28"/>
          <w:lang w:val="uk-UA"/>
        </w:rPr>
        <w:t xml:space="preserve"> міської ради від 23.12.2019 № 388 </w:t>
      </w:r>
    </w:p>
    <w:p w14:paraId="01FD833A" w14:textId="77777777" w:rsidR="006B6534" w:rsidRPr="00F25D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4EC8243" w14:textId="259D28B1" w:rsidR="007B0AFD" w:rsidRPr="00296BB6" w:rsidRDefault="00601CA0" w:rsidP="00296BB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F655BD">
        <w:rPr>
          <w:sz w:val="28"/>
          <w:szCs w:val="28"/>
          <w:lang w:val="uk-UA"/>
        </w:rPr>
        <w:t>рішення</w:t>
      </w:r>
      <w:r w:rsidR="00296BB6" w:rsidRPr="00296BB6">
        <w:rPr>
          <w:sz w:val="28"/>
          <w:szCs w:val="28"/>
          <w:lang w:val="uk-UA"/>
        </w:rPr>
        <w:t xml:space="preserve"> виконавчого комітету міської ради </w:t>
      </w:r>
      <w:r w:rsidR="00296BB6" w:rsidRPr="00D51491">
        <w:rPr>
          <w:spacing w:val="-20"/>
          <w:sz w:val="28"/>
          <w:szCs w:val="28"/>
          <w:lang w:val="uk-UA"/>
        </w:rPr>
        <w:t>від 26.07.2021</w:t>
      </w:r>
      <w:r w:rsidR="00296BB6" w:rsidRPr="00D51491">
        <w:rPr>
          <w:b/>
          <w:spacing w:val="-20"/>
          <w:sz w:val="28"/>
          <w:szCs w:val="28"/>
          <w:lang w:val="uk-UA"/>
        </w:rPr>
        <w:t xml:space="preserve"> </w:t>
      </w:r>
      <w:r w:rsidR="00D51491" w:rsidRPr="00D51491">
        <w:rPr>
          <w:color w:val="000000" w:themeColor="text1"/>
          <w:spacing w:val="-20"/>
          <w:sz w:val="28"/>
          <w:szCs w:val="28"/>
          <w:lang w:val="uk-UA"/>
        </w:rPr>
        <w:t xml:space="preserve">№ </w:t>
      </w:r>
      <w:r w:rsidR="007D35E8" w:rsidRPr="00D51491">
        <w:rPr>
          <w:color w:val="000000" w:themeColor="text1"/>
          <w:spacing w:val="-20"/>
          <w:sz w:val="28"/>
          <w:szCs w:val="28"/>
          <w:lang w:val="uk-UA"/>
        </w:rPr>
        <w:t>222</w:t>
      </w:r>
      <w:r w:rsidR="00F655BD" w:rsidRPr="00D51491">
        <w:rPr>
          <w:color w:val="000000" w:themeColor="text1"/>
          <w:spacing w:val="-20"/>
          <w:sz w:val="28"/>
          <w:szCs w:val="28"/>
          <w:lang w:val="uk-UA"/>
        </w:rPr>
        <w:t xml:space="preserve"> </w:t>
      </w:r>
      <w:r w:rsidR="00F655BD">
        <w:rPr>
          <w:color w:val="000000" w:themeColor="text1"/>
          <w:sz w:val="28"/>
          <w:szCs w:val="28"/>
          <w:lang w:val="uk-UA"/>
        </w:rPr>
        <w:t>«</w:t>
      </w:r>
      <w:r w:rsidR="00F655BD" w:rsidRPr="00F655BD">
        <w:rPr>
          <w:color w:val="000000" w:themeColor="text1"/>
          <w:sz w:val="28"/>
          <w:szCs w:val="28"/>
          <w:lang w:val="uk-UA"/>
        </w:rPr>
        <w:t>Про внесення змін до міської</w:t>
      </w:r>
      <w:r w:rsidR="005955E6">
        <w:rPr>
          <w:color w:val="000000" w:themeColor="text1"/>
          <w:sz w:val="28"/>
          <w:szCs w:val="28"/>
          <w:lang w:val="uk-UA"/>
        </w:rPr>
        <w:t xml:space="preserve"> цільової</w:t>
      </w:r>
      <w:r w:rsidR="00F655BD" w:rsidRPr="00F655BD">
        <w:rPr>
          <w:color w:val="000000" w:themeColor="text1"/>
          <w:sz w:val="28"/>
          <w:szCs w:val="28"/>
          <w:lang w:val="uk-UA"/>
        </w:rPr>
        <w:t xml:space="preserve"> Програми захисту населення і територій від надзвичайних ситуацій техногенного та природного характеру на 2020-2021 роки</w:t>
      </w:r>
      <w:r w:rsidR="00F655BD">
        <w:rPr>
          <w:color w:val="000000" w:themeColor="text1"/>
          <w:sz w:val="28"/>
          <w:szCs w:val="28"/>
          <w:lang w:val="uk-UA"/>
        </w:rPr>
        <w:t>»</w:t>
      </w:r>
      <w:r w:rsidR="00296BB6" w:rsidRPr="007D35E8">
        <w:rPr>
          <w:color w:val="000000" w:themeColor="text1"/>
          <w:sz w:val="28"/>
          <w:szCs w:val="28"/>
          <w:lang w:val="uk-UA"/>
        </w:rPr>
        <w:t>,</w:t>
      </w:r>
      <w:r w:rsidR="00296BB6" w:rsidRPr="007D35E8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5B4509" w:rsidRPr="00F25D6C">
        <w:rPr>
          <w:sz w:val="28"/>
          <w:szCs w:val="28"/>
          <w:lang w:val="uk-UA"/>
        </w:rPr>
        <w:t xml:space="preserve">керуючись підпунктом 1 пункту «а» статті 27 та частиною </w:t>
      </w:r>
      <w:r w:rsidR="0041239C" w:rsidRPr="00F25D6C">
        <w:rPr>
          <w:sz w:val="28"/>
          <w:szCs w:val="28"/>
          <w:lang w:val="uk-UA"/>
        </w:rPr>
        <w:t>першою</w:t>
      </w:r>
      <w:r w:rsidR="005B4509" w:rsidRPr="00F25D6C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7B0AFD" w:rsidRPr="00F25D6C">
        <w:rPr>
          <w:sz w:val="28"/>
          <w:szCs w:val="28"/>
          <w:lang w:val="uk-UA"/>
        </w:rPr>
        <w:t xml:space="preserve">, </w:t>
      </w:r>
      <w:r w:rsidR="00296BB6">
        <w:rPr>
          <w:b/>
          <w:sz w:val="28"/>
          <w:szCs w:val="28"/>
          <w:lang w:val="uk-UA"/>
        </w:rPr>
        <w:t>міська рада ВИРІШИЛА</w:t>
      </w:r>
      <w:r w:rsidR="007B0AFD" w:rsidRPr="00F25D6C">
        <w:rPr>
          <w:sz w:val="28"/>
          <w:szCs w:val="28"/>
          <w:lang w:val="uk-UA"/>
        </w:rPr>
        <w:t>:</w:t>
      </w:r>
    </w:p>
    <w:p w14:paraId="504DFE8F" w14:textId="2E23D1B6" w:rsidR="007B0AFD" w:rsidRPr="00F25D6C" w:rsidRDefault="007B0AF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</w:t>
      </w:r>
      <w:r w:rsidR="009B307B" w:rsidRPr="00F25D6C">
        <w:rPr>
          <w:sz w:val="28"/>
          <w:szCs w:val="28"/>
          <w:lang w:val="uk-UA"/>
        </w:rPr>
        <w:tab/>
      </w:r>
      <w:r w:rsidR="00296BB6">
        <w:rPr>
          <w:sz w:val="28"/>
          <w:szCs w:val="28"/>
          <w:lang w:val="uk-UA"/>
        </w:rPr>
        <w:t xml:space="preserve">Затвердити </w:t>
      </w:r>
      <w:r w:rsidR="00976765">
        <w:rPr>
          <w:sz w:val="28"/>
          <w:szCs w:val="28"/>
          <w:lang w:val="uk-UA"/>
        </w:rPr>
        <w:t>зміни</w:t>
      </w:r>
      <w:r w:rsidR="007B7529">
        <w:rPr>
          <w:sz w:val="28"/>
          <w:szCs w:val="28"/>
          <w:lang w:val="uk-UA"/>
        </w:rPr>
        <w:t xml:space="preserve"> </w:t>
      </w:r>
      <w:r w:rsidR="00D20B5A">
        <w:rPr>
          <w:sz w:val="28"/>
          <w:szCs w:val="28"/>
          <w:lang w:val="uk-UA"/>
        </w:rPr>
        <w:t xml:space="preserve">до </w:t>
      </w:r>
      <w:r w:rsidR="007B7529">
        <w:rPr>
          <w:sz w:val="28"/>
          <w:szCs w:val="28"/>
          <w:lang w:val="uk-UA"/>
        </w:rPr>
        <w:t>міської цільової Програми захисту населення і територій від надзвичайних ситуацій техногенного та природного характеру на 2020-2021 роки, затверджену рішенням</w:t>
      </w:r>
      <w:r w:rsidR="00976765">
        <w:rPr>
          <w:sz w:val="28"/>
          <w:szCs w:val="28"/>
          <w:lang w:val="uk-UA"/>
        </w:rPr>
        <w:t xml:space="preserve"> Глухівської міської ради</w:t>
      </w:r>
      <w:r w:rsidR="007B7529">
        <w:rPr>
          <w:sz w:val="28"/>
          <w:szCs w:val="28"/>
          <w:lang w:val="uk-UA"/>
        </w:rPr>
        <w:t xml:space="preserve"> від 23.12.2019 № 388</w:t>
      </w:r>
      <w:r w:rsidR="00976765">
        <w:rPr>
          <w:sz w:val="28"/>
          <w:szCs w:val="28"/>
          <w:lang w:val="uk-UA"/>
        </w:rPr>
        <w:t xml:space="preserve"> (далі Програма), а саме</w:t>
      </w:r>
      <w:r w:rsidR="007E1D0D">
        <w:rPr>
          <w:sz w:val="28"/>
          <w:szCs w:val="28"/>
          <w:lang w:val="uk-UA"/>
        </w:rPr>
        <w:t>:</w:t>
      </w:r>
    </w:p>
    <w:p w14:paraId="64E0497E" w14:textId="6C958263" w:rsidR="007B7529" w:rsidRDefault="007B7529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9B307B"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>П</w:t>
      </w:r>
      <w:r w:rsidR="00F655BD">
        <w:rPr>
          <w:sz w:val="28"/>
          <w:szCs w:val="28"/>
          <w:lang w:val="uk-UA"/>
        </w:rPr>
        <w:t>ідпункт 5</w:t>
      </w:r>
      <w:r>
        <w:rPr>
          <w:sz w:val="28"/>
          <w:szCs w:val="28"/>
          <w:lang w:val="uk-UA"/>
        </w:rPr>
        <w:t xml:space="preserve"> </w:t>
      </w:r>
      <w:r w:rsidR="00F655BD">
        <w:rPr>
          <w:sz w:val="28"/>
          <w:szCs w:val="28"/>
          <w:lang w:val="uk-UA"/>
        </w:rPr>
        <w:t xml:space="preserve">пункту 1 </w:t>
      </w:r>
      <w:r w:rsidR="00C5045C">
        <w:rPr>
          <w:sz w:val="28"/>
          <w:szCs w:val="28"/>
          <w:lang w:val="uk-UA"/>
        </w:rPr>
        <w:t xml:space="preserve">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 w:rsidR="005955E6">
        <w:rPr>
          <w:sz w:val="28"/>
          <w:szCs w:val="28"/>
          <w:lang w:val="uk-UA"/>
        </w:rPr>
        <w:t>викласти в такій</w:t>
      </w:r>
      <w:r w:rsidR="00F655BD" w:rsidRPr="00F655BD">
        <w:rPr>
          <w:sz w:val="28"/>
          <w:szCs w:val="28"/>
          <w:lang w:val="uk-UA"/>
        </w:rPr>
        <w:t xml:space="preserve"> редакції</w:t>
      </w:r>
      <w:r w:rsidR="00F655BD">
        <w:rPr>
          <w:sz w:val="28"/>
          <w:szCs w:val="28"/>
          <w:lang w:val="uk-UA"/>
        </w:rPr>
        <w:t>:</w:t>
      </w:r>
      <w:r w:rsidR="00F655BD" w:rsidRPr="00F655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</w:t>
      </w:r>
      <w:r w:rsidR="00C5045C">
        <w:rPr>
          <w:sz w:val="28"/>
          <w:szCs w:val="28"/>
          <w:lang w:val="uk-UA"/>
        </w:rPr>
        <w:t>, відділ бухгалтерського обліку та звітності апарату міської ради та її виконавчого комітету, фінансове управління міської ради</w:t>
      </w:r>
      <w:r>
        <w:rPr>
          <w:sz w:val="28"/>
          <w:szCs w:val="28"/>
          <w:lang w:val="uk-UA"/>
        </w:rPr>
        <w:t>»</w:t>
      </w:r>
      <w:r w:rsidR="00976765">
        <w:rPr>
          <w:sz w:val="28"/>
          <w:szCs w:val="28"/>
          <w:lang w:val="uk-UA"/>
        </w:rPr>
        <w:t>;</w:t>
      </w:r>
    </w:p>
    <w:p w14:paraId="162F898D" w14:textId="4DE27F3A" w:rsidR="007B7529" w:rsidRDefault="007B7529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F25D6C">
        <w:rPr>
          <w:sz w:val="28"/>
          <w:szCs w:val="28"/>
          <w:lang w:val="uk-UA"/>
        </w:rPr>
        <w:tab/>
      </w:r>
      <w:r w:rsidR="00F655BD">
        <w:rPr>
          <w:sz w:val="28"/>
          <w:szCs w:val="28"/>
          <w:lang w:val="uk-UA"/>
        </w:rPr>
        <w:t>Підпункт 6</w:t>
      </w:r>
      <w:r w:rsidR="00C5045C">
        <w:rPr>
          <w:sz w:val="28"/>
          <w:szCs w:val="28"/>
          <w:lang w:val="uk-UA"/>
        </w:rPr>
        <w:t xml:space="preserve"> </w:t>
      </w:r>
      <w:r w:rsidR="00F655BD">
        <w:rPr>
          <w:sz w:val="28"/>
          <w:szCs w:val="28"/>
          <w:lang w:val="uk-UA"/>
        </w:rPr>
        <w:t xml:space="preserve"> пункту 1</w:t>
      </w:r>
      <w:r w:rsidR="00C5045C">
        <w:rPr>
          <w:sz w:val="28"/>
          <w:szCs w:val="28"/>
          <w:lang w:val="uk-UA"/>
        </w:rPr>
        <w:t xml:space="preserve"> 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 w:rsidR="005955E6">
        <w:rPr>
          <w:sz w:val="28"/>
          <w:szCs w:val="28"/>
          <w:lang w:val="uk-UA"/>
        </w:rPr>
        <w:t>викласти в такій</w:t>
      </w:r>
      <w:r w:rsidR="00F655BD" w:rsidRPr="00F655BD">
        <w:rPr>
          <w:sz w:val="28"/>
          <w:szCs w:val="28"/>
          <w:lang w:val="uk-UA"/>
        </w:rPr>
        <w:t xml:space="preserve"> редакції: </w:t>
      </w:r>
      <w:r w:rsidR="00C547FB"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комітету, фізичні особи підприємці-утримувачі міських місць масового відпочинку населення на воді відповідно до укладених угод»</w:t>
      </w:r>
      <w:r w:rsidR="00F00574">
        <w:rPr>
          <w:sz w:val="28"/>
          <w:szCs w:val="28"/>
          <w:lang w:val="uk-UA"/>
        </w:rPr>
        <w:t>;</w:t>
      </w:r>
    </w:p>
    <w:p w14:paraId="766801F0" w14:textId="61A3D3DB" w:rsidR="007B7529" w:rsidRPr="00E41431" w:rsidRDefault="007B7529" w:rsidP="00296BB6">
      <w:pPr>
        <w:tabs>
          <w:tab w:val="left" w:pos="1276"/>
        </w:tabs>
        <w:ind w:firstLine="709"/>
        <w:jc w:val="both"/>
        <w:rPr>
          <w:spacing w:val="-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F25D6C">
        <w:rPr>
          <w:sz w:val="28"/>
          <w:szCs w:val="28"/>
          <w:lang w:val="uk-UA"/>
        </w:rPr>
        <w:tab/>
      </w:r>
      <w:r w:rsidR="00C5045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 8 </w:t>
      </w:r>
      <w:r w:rsidR="00C5045C">
        <w:rPr>
          <w:sz w:val="28"/>
          <w:szCs w:val="28"/>
          <w:lang w:val="uk-UA"/>
        </w:rPr>
        <w:t xml:space="preserve">Паспорту </w:t>
      </w:r>
      <w:r w:rsidR="00C5045C" w:rsidRPr="00F25D6C">
        <w:rPr>
          <w:sz w:val="28"/>
          <w:szCs w:val="28"/>
          <w:lang w:val="uk-UA"/>
        </w:rPr>
        <w:t xml:space="preserve">Програми </w:t>
      </w:r>
      <w:r w:rsidR="005955E6">
        <w:rPr>
          <w:sz w:val="28"/>
          <w:szCs w:val="28"/>
          <w:lang w:val="uk-UA"/>
        </w:rPr>
        <w:t>викласти в такій</w:t>
      </w:r>
      <w:r w:rsidR="00F655BD" w:rsidRPr="00F655BD">
        <w:rPr>
          <w:sz w:val="28"/>
          <w:szCs w:val="28"/>
          <w:lang w:val="uk-UA"/>
        </w:rPr>
        <w:t xml:space="preserve"> редакції: </w:t>
      </w:r>
      <w:r w:rsidR="00296BB6">
        <w:rPr>
          <w:sz w:val="28"/>
          <w:szCs w:val="28"/>
          <w:lang w:val="uk-UA"/>
        </w:rPr>
        <w:t xml:space="preserve">«Організацію виконання </w:t>
      </w:r>
      <w:r w:rsidR="00C547FB">
        <w:rPr>
          <w:sz w:val="28"/>
          <w:szCs w:val="28"/>
          <w:lang w:val="uk-UA"/>
        </w:rPr>
        <w:t>Програми здійснює</w:t>
      </w:r>
      <w:r w:rsidR="00C547FB" w:rsidRPr="00C547FB">
        <w:rPr>
          <w:sz w:val="28"/>
          <w:szCs w:val="28"/>
          <w:lang w:val="uk-UA"/>
        </w:rPr>
        <w:t xml:space="preserve"> </w:t>
      </w:r>
      <w:r w:rsidR="00C547FB">
        <w:rPr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комітету,</w:t>
      </w:r>
      <w:r w:rsidR="000126ED" w:rsidRPr="000126ED">
        <w:rPr>
          <w:sz w:val="28"/>
          <w:szCs w:val="28"/>
          <w:lang w:val="uk-UA"/>
        </w:rPr>
        <w:t xml:space="preserve"> </w:t>
      </w:r>
      <w:r w:rsidR="000126ED">
        <w:rPr>
          <w:sz w:val="28"/>
          <w:szCs w:val="28"/>
          <w:lang w:val="uk-UA"/>
        </w:rPr>
        <w:t>контроль – постійна</w:t>
      </w:r>
      <w:r w:rsidR="000126ED" w:rsidRPr="00AB614E">
        <w:rPr>
          <w:sz w:val="28"/>
          <w:szCs w:val="28"/>
          <w:lang w:val="uk-UA"/>
        </w:rPr>
        <w:t xml:space="preserve"> </w:t>
      </w:r>
      <w:r w:rsidR="000126ED">
        <w:rPr>
          <w:sz w:val="28"/>
          <w:szCs w:val="28"/>
          <w:lang w:val="uk-UA"/>
        </w:rPr>
        <w:t>комісія</w:t>
      </w:r>
      <w:r w:rsidR="000126ED" w:rsidRPr="00AB614E">
        <w:rPr>
          <w:sz w:val="28"/>
          <w:szCs w:val="28"/>
          <w:lang w:val="uk-UA"/>
        </w:rPr>
        <w:t xml:space="preserve"> міської ради з питань бюджету, фінансів, комунальної власності, інфраструктури та транспорту</w:t>
      </w:r>
      <w:r w:rsidR="000126ED">
        <w:rPr>
          <w:sz w:val="28"/>
          <w:szCs w:val="28"/>
          <w:lang w:val="uk-UA"/>
        </w:rPr>
        <w:t xml:space="preserve"> та керуючий</w:t>
      </w:r>
      <w:r w:rsidR="00C547FB">
        <w:rPr>
          <w:sz w:val="28"/>
          <w:szCs w:val="28"/>
          <w:lang w:val="uk-UA"/>
        </w:rPr>
        <w:t xml:space="preserve"> справами ви</w:t>
      </w:r>
      <w:r w:rsidR="00F00574">
        <w:rPr>
          <w:sz w:val="28"/>
          <w:szCs w:val="28"/>
          <w:lang w:val="uk-UA"/>
        </w:rPr>
        <w:t xml:space="preserve">конавчого комітету </w:t>
      </w:r>
      <w:r w:rsidR="00F00574" w:rsidRPr="00516669">
        <w:rPr>
          <w:sz w:val="28"/>
          <w:szCs w:val="28"/>
          <w:lang w:val="uk-UA"/>
        </w:rPr>
        <w:t>міської ради</w:t>
      </w:r>
      <w:r w:rsidR="00906C17" w:rsidRPr="00516669">
        <w:rPr>
          <w:sz w:val="28"/>
          <w:szCs w:val="28"/>
          <w:lang w:val="uk-UA"/>
        </w:rPr>
        <w:t xml:space="preserve"> </w:t>
      </w:r>
      <w:proofErr w:type="spellStart"/>
      <w:r w:rsidR="00F00574" w:rsidRPr="00516669">
        <w:rPr>
          <w:sz w:val="28"/>
          <w:szCs w:val="28"/>
          <w:lang w:val="uk-UA"/>
        </w:rPr>
        <w:t>Громак</w:t>
      </w:r>
      <w:proofErr w:type="spellEnd"/>
      <w:r w:rsidR="00F00574" w:rsidRPr="00516669">
        <w:rPr>
          <w:sz w:val="28"/>
          <w:szCs w:val="28"/>
          <w:lang w:val="uk-UA"/>
        </w:rPr>
        <w:t xml:space="preserve"> Л.А.;</w:t>
      </w:r>
    </w:p>
    <w:p w14:paraId="3622A613" w14:textId="47FA67E0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Pr="00F25D6C">
        <w:rPr>
          <w:sz w:val="28"/>
          <w:szCs w:val="28"/>
          <w:lang w:val="uk-UA"/>
        </w:rPr>
        <w:tab/>
      </w:r>
      <w:r w:rsidR="00F655BD">
        <w:rPr>
          <w:sz w:val="28"/>
          <w:szCs w:val="28"/>
          <w:lang w:val="uk-UA"/>
        </w:rPr>
        <w:t>Пункт 1</w:t>
      </w:r>
      <w:r>
        <w:rPr>
          <w:sz w:val="28"/>
          <w:szCs w:val="28"/>
          <w:lang w:val="uk-UA"/>
        </w:rPr>
        <w:t xml:space="preserve"> </w:t>
      </w:r>
      <w:r w:rsidR="00C5045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одатку 3 </w:t>
      </w:r>
      <w:r w:rsidR="00F655BD">
        <w:rPr>
          <w:sz w:val="28"/>
          <w:szCs w:val="28"/>
          <w:lang w:val="uk-UA"/>
        </w:rPr>
        <w:t xml:space="preserve">до </w:t>
      </w:r>
      <w:r w:rsidR="00894E00" w:rsidRPr="00F25D6C">
        <w:rPr>
          <w:sz w:val="28"/>
          <w:szCs w:val="28"/>
          <w:lang w:val="uk-UA"/>
        </w:rPr>
        <w:t>Програми</w:t>
      </w:r>
      <w:r w:rsidR="00F655BD" w:rsidRPr="00F655BD">
        <w:rPr>
          <w:lang w:val="uk-UA"/>
        </w:rPr>
        <w:t xml:space="preserve"> </w:t>
      </w:r>
      <w:r w:rsidR="005955E6">
        <w:rPr>
          <w:sz w:val="28"/>
          <w:szCs w:val="28"/>
          <w:lang w:val="uk-UA"/>
        </w:rPr>
        <w:t>викласти в такій</w:t>
      </w:r>
      <w:r w:rsidR="005955E6" w:rsidRPr="00F655BD">
        <w:rPr>
          <w:sz w:val="28"/>
          <w:szCs w:val="28"/>
          <w:lang w:val="uk-UA"/>
        </w:rPr>
        <w:t xml:space="preserve"> редакції: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комітету,</w:t>
      </w:r>
      <w:r w:rsidRPr="00C12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утримувачі місць масового відпочинку населення на водних об’єктах міста відповідно до укладених </w:t>
      </w:r>
      <w:r w:rsidR="00E41431">
        <w:rPr>
          <w:sz w:val="28"/>
          <w:szCs w:val="28"/>
          <w:lang w:val="uk-UA"/>
        </w:rPr>
        <w:t>угод</w:t>
      </w:r>
      <w:r>
        <w:rPr>
          <w:sz w:val="28"/>
          <w:szCs w:val="28"/>
          <w:lang w:val="uk-UA"/>
        </w:rPr>
        <w:t>»</w:t>
      </w:r>
      <w:r w:rsidR="00516669">
        <w:rPr>
          <w:sz w:val="28"/>
          <w:szCs w:val="28"/>
          <w:lang w:val="uk-UA"/>
        </w:rPr>
        <w:t>;</w:t>
      </w:r>
    </w:p>
    <w:p w14:paraId="063B53BC" w14:textId="780350A5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</w:t>
      </w:r>
      <w:r w:rsidRPr="00F25D6C">
        <w:rPr>
          <w:sz w:val="28"/>
          <w:szCs w:val="28"/>
          <w:lang w:val="uk-UA"/>
        </w:rPr>
        <w:tab/>
      </w:r>
      <w:r w:rsidR="00516669">
        <w:rPr>
          <w:sz w:val="28"/>
          <w:szCs w:val="28"/>
          <w:lang w:val="uk-UA"/>
        </w:rPr>
        <w:t>Підпункти 2.1, 2.2. п</w:t>
      </w:r>
      <w:r w:rsidR="00894E00">
        <w:rPr>
          <w:sz w:val="28"/>
          <w:szCs w:val="28"/>
          <w:lang w:val="uk-UA"/>
        </w:rPr>
        <w:t>ункт</w:t>
      </w:r>
      <w:r w:rsidR="00516669">
        <w:rPr>
          <w:sz w:val="28"/>
          <w:szCs w:val="28"/>
          <w:lang w:val="uk-UA"/>
        </w:rPr>
        <w:t>у</w:t>
      </w:r>
      <w:r w:rsidR="00894E00">
        <w:rPr>
          <w:sz w:val="28"/>
          <w:szCs w:val="28"/>
          <w:lang w:val="uk-UA"/>
        </w:rPr>
        <w:t xml:space="preserve"> 2 д</w:t>
      </w:r>
      <w:r w:rsidR="00516669">
        <w:rPr>
          <w:sz w:val="28"/>
          <w:szCs w:val="28"/>
          <w:lang w:val="uk-UA"/>
        </w:rPr>
        <w:t>одатку</w:t>
      </w:r>
      <w:r>
        <w:rPr>
          <w:sz w:val="28"/>
          <w:szCs w:val="28"/>
          <w:lang w:val="uk-UA"/>
        </w:rPr>
        <w:t xml:space="preserve"> </w:t>
      </w:r>
      <w:r w:rsidR="00894E00">
        <w:rPr>
          <w:sz w:val="28"/>
          <w:szCs w:val="28"/>
          <w:lang w:val="uk-UA"/>
        </w:rPr>
        <w:t xml:space="preserve">3 </w:t>
      </w:r>
      <w:r w:rsidR="00516669">
        <w:rPr>
          <w:sz w:val="28"/>
          <w:szCs w:val="28"/>
          <w:lang w:val="uk-UA"/>
        </w:rPr>
        <w:t xml:space="preserve">до </w:t>
      </w:r>
      <w:r w:rsidR="00894E00" w:rsidRPr="00F25D6C">
        <w:rPr>
          <w:sz w:val="28"/>
          <w:szCs w:val="28"/>
          <w:lang w:val="uk-UA"/>
        </w:rPr>
        <w:t xml:space="preserve">Програми </w:t>
      </w:r>
      <w:r w:rsidR="005955E6">
        <w:rPr>
          <w:sz w:val="28"/>
          <w:szCs w:val="28"/>
          <w:lang w:val="uk-UA"/>
        </w:rPr>
        <w:t>викласти в такій</w:t>
      </w:r>
      <w:r w:rsidR="00516669" w:rsidRPr="00516669">
        <w:rPr>
          <w:sz w:val="28"/>
          <w:szCs w:val="28"/>
          <w:lang w:val="uk-UA"/>
        </w:rPr>
        <w:t xml:space="preserve"> редакції: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комітету»</w:t>
      </w:r>
      <w:r w:rsidR="00516669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14:paraId="12AC2B51" w14:textId="6AF9229F" w:rsidR="00C123B3" w:rsidRDefault="00C123B3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Pr="00F25D6C">
        <w:rPr>
          <w:sz w:val="28"/>
          <w:szCs w:val="28"/>
          <w:lang w:val="uk-UA"/>
        </w:rPr>
        <w:tab/>
      </w:r>
      <w:r w:rsidR="00516669">
        <w:rPr>
          <w:sz w:val="28"/>
          <w:szCs w:val="28"/>
          <w:lang w:val="uk-UA"/>
        </w:rPr>
        <w:t>Підпункт 3.1. п</w:t>
      </w:r>
      <w:r w:rsidR="00894E00">
        <w:rPr>
          <w:sz w:val="28"/>
          <w:szCs w:val="28"/>
          <w:lang w:val="uk-UA"/>
        </w:rPr>
        <w:t>ункт</w:t>
      </w:r>
      <w:r w:rsidR="00516669">
        <w:rPr>
          <w:sz w:val="28"/>
          <w:szCs w:val="28"/>
          <w:lang w:val="uk-UA"/>
        </w:rPr>
        <w:t>у</w:t>
      </w:r>
      <w:r w:rsidR="00894E00">
        <w:rPr>
          <w:sz w:val="28"/>
          <w:szCs w:val="28"/>
          <w:lang w:val="uk-UA"/>
        </w:rPr>
        <w:t xml:space="preserve"> 3 д</w:t>
      </w:r>
      <w:r>
        <w:rPr>
          <w:sz w:val="28"/>
          <w:szCs w:val="28"/>
          <w:lang w:val="uk-UA"/>
        </w:rPr>
        <w:t xml:space="preserve">одатку </w:t>
      </w:r>
      <w:r w:rsidR="00516669">
        <w:rPr>
          <w:sz w:val="28"/>
          <w:szCs w:val="28"/>
          <w:lang w:val="uk-UA"/>
        </w:rPr>
        <w:t xml:space="preserve">до </w:t>
      </w:r>
      <w:r w:rsidR="00894E00" w:rsidRPr="00F25D6C">
        <w:rPr>
          <w:sz w:val="28"/>
          <w:szCs w:val="28"/>
          <w:lang w:val="uk-UA"/>
        </w:rPr>
        <w:t xml:space="preserve">Програми </w:t>
      </w:r>
      <w:r w:rsidR="00516669" w:rsidRPr="00516669">
        <w:rPr>
          <w:sz w:val="28"/>
          <w:szCs w:val="28"/>
          <w:lang w:val="uk-UA"/>
        </w:rPr>
        <w:t xml:space="preserve">викласти в </w:t>
      </w:r>
      <w:r w:rsidR="005955E6">
        <w:rPr>
          <w:sz w:val="28"/>
          <w:szCs w:val="28"/>
          <w:lang w:val="uk-UA"/>
        </w:rPr>
        <w:t xml:space="preserve">такій </w:t>
      </w:r>
      <w:r w:rsidR="00516669" w:rsidRPr="00516669">
        <w:rPr>
          <w:sz w:val="28"/>
          <w:szCs w:val="28"/>
          <w:lang w:val="uk-UA"/>
        </w:rPr>
        <w:t>редакції:</w:t>
      </w:r>
      <w:r w:rsidR="005166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«Відділ з питань інформаційної та правоохоронної діяльності апарату міської ради та її виконавчого комітету»</w:t>
      </w:r>
      <w:r w:rsidR="0051666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0EF5E974" w14:textId="2A464DA0" w:rsidR="007E1D0D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C39BD">
        <w:rPr>
          <w:sz w:val="28"/>
          <w:szCs w:val="28"/>
          <w:lang w:val="uk-UA"/>
        </w:rPr>
        <w:t xml:space="preserve"> </w:t>
      </w:r>
      <w:r w:rsidR="00296BB6">
        <w:rPr>
          <w:sz w:val="28"/>
          <w:szCs w:val="28"/>
          <w:lang w:val="uk-UA"/>
        </w:rPr>
        <w:t>Розділ 3 «</w:t>
      </w:r>
      <w:r>
        <w:rPr>
          <w:sz w:val="28"/>
          <w:szCs w:val="28"/>
          <w:lang w:val="uk-UA"/>
        </w:rPr>
        <w:t>Визначення мети Програми»</w:t>
      </w:r>
      <w:r w:rsidR="001B66D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зв’язку з розширенням території дії Програми на всі населені пункти Глухівської міської ради, викласти у такій редакції:</w:t>
      </w:r>
    </w:p>
    <w:p w14:paraId="497DE522" w14:textId="09625284" w:rsidR="007E1D0D" w:rsidRDefault="007E1D0D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«Визначення мети Програми: удосконалення міської ланки територіальної підсистеми цивільного захисту та створення ефективних сил  цивільного захисту для зменшення ризику виникнення надзвичайних ситуацій  досягнення гарантованого рівня за</w:t>
      </w:r>
      <w:r w:rsidR="001B66D6">
        <w:rPr>
          <w:sz w:val="28"/>
          <w:szCs w:val="28"/>
          <w:lang w:val="uk-UA"/>
        </w:rPr>
        <w:t>хисту населення і території Глухівської міської ради»</w:t>
      </w:r>
      <w:r w:rsidR="00C24666">
        <w:rPr>
          <w:sz w:val="28"/>
          <w:szCs w:val="28"/>
          <w:lang w:val="uk-UA"/>
        </w:rPr>
        <w:t>.</w:t>
      </w:r>
    </w:p>
    <w:p w14:paraId="31B1A722" w14:textId="7815A6BD" w:rsidR="00BD6280" w:rsidRPr="00AB614E" w:rsidRDefault="00296BB6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D6280" w:rsidRPr="00AB614E">
        <w:rPr>
          <w:sz w:val="28"/>
          <w:szCs w:val="28"/>
          <w:lang w:val="uk-UA"/>
        </w:rPr>
        <w:t>.</w:t>
      </w:r>
      <w:r w:rsidR="000126ED">
        <w:rPr>
          <w:sz w:val="28"/>
          <w:szCs w:val="28"/>
          <w:lang w:val="uk-UA"/>
        </w:rPr>
        <w:t xml:space="preserve"> </w:t>
      </w:r>
      <w:r w:rsidR="00F00574">
        <w:rPr>
          <w:sz w:val="28"/>
          <w:szCs w:val="28"/>
          <w:lang w:val="uk-UA"/>
        </w:rPr>
        <w:t>Організацію виконання цього рішення покласти на відділ</w:t>
      </w:r>
      <w:r w:rsidR="00C7279E" w:rsidRPr="00AB614E">
        <w:rPr>
          <w:sz w:val="28"/>
          <w:szCs w:val="28"/>
          <w:lang w:val="uk-UA"/>
        </w:rPr>
        <w:t xml:space="preserve"> з питань інформаційної та правоохоронної діяльності апар</w:t>
      </w:r>
      <w:r w:rsidR="000126ED">
        <w:rPr>
          <w:sz w:val="28"/>
          <w:szCs w:val="28"/>
          <w:lang w:val="uk-UA"/>
        </w:rPr>
        <w:t>а</w:t>
      </w:r>
      <w:r w:rsidR="00C7279E" w:rsidRPr="00AB614E">
        <w:rPr>
          <w:sz w:val="28"/>
          <w:szCs w:val="28"/>
          <w:lang w:val="uk-UA"/>
        </w:rPr>
        <w:t>ту міської ради та її виконавчого комітету (</w:t>
      </w:r>
      <w:r w:rsidR="000126ED">
        <w:rPr>
          <w:sz w:val="28"/>
          <w:szCs w:val="28"/>
          <w:lang w:val="uk-UA"/>
        </w:rPr>
        <w:t xml:space="preserve">начальник – </w:t>
      </w:r>
      <w:proofErr w:type="spellStart"/>
      <w:r w:rsidR="00C7279E" w:rsidRPr="00AB614E">
        <w:rPr>
          <w:sz w:val="28"/>
          <w:szCs w:val="28"/>
          <w:lang w:val="uk-UA"/>
        </w:rPr>
        <w:t>Балицька</w:t>
      </w:r>
      <w:proofErr w:type="spellEnd"/>
      <w:r w:rsidR="00C7279E" w:rsidRPr="00AB614E">
        <w:rPr>
          <w:sz w:val="28"/>
          <w:szCs w:val="28"/>
          <w:lang w:val="uk-UA"/>
        </w:rPr>
        <w:t xml:space="preserve"> М.О</w:t>
      </w:r>
      <w:r w:rsidR="00BD6280" w:rsidRPr="00AB614E">
        <w:rPr>
          <w:sz w:val="28"/>
          <w:szCs w:val="28"/>
          <w:lang w:val="uk-UA"/>
        </w:rPr>
        <w:t>.)</w:t>
      </w:r>
      <w:r w:rsidR="000F3CC7" w:rsidRPr="00AB614E">
        <w:rPr>
          <w:sz w:val="28"/>
          <w:szCs w:val="28"/>
          <w:lang w:val="uk-UA"/>
        </w:rPr>
        <w:t>.</w:t>
      </w:r>
    </w:p>
    <w:p w14:paraId="73B4A832" w14:textId="0C354F43" w:rsidR="00716D7A" w:rsidRDefault="00716D7A" w:rsidP="00906C17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постійну комісію </w:t>
      </w:r>
      <w:r w:rsidR="00657528">
        <w:rPr>
          <w:sz w:val="28"/>
          <w:szCs w:val="28"/>
          <w:lang w:val="uk-UA"/>
        </w:rPr>
        <w:t xml:space="preserve">міської ради </w:t>
      </w:r>
      <w:r w:rsidRPr="000645D7">
        <w:rPr>
          <w:sz w:val="28"/>
          <w:szCs w:val="28"/>
          <w:lang w:val="uk-UA"/>
        </w:rPr>
        <w:t>з пит</w:t>
      </w:r>
      <w:r>
        <w:rPr>
          <w:sz w:val="28"/>
          <w:szCs w:val="28"/>
          <w:lang w:val="uk-UA"/>
        </w:rPr>
        <w:t>ань земельних відносин, природни</w:t>
      </w:r>
      <w:r w:rsidRPr="000645D7">
        <w:rPr>
          <w:sz w:val="28"/>
          <w:szCs w:val="28"/>
          <w:lang w:val="uk-UA"/>
        </w:rPr>
        <w:t>х ресурсів, екології</w:t>
      </w:r>
      <w:r>
        <w:rPr>
          <w:sz w:val="28"/>
          <w:szCs w:val="28"/>
          <w:lang w:val="uk-UA"/>
        </w:rPr>
        <w:t>,</w:t>
      </w:r>
      <w:r w:rsidRPr="000645D7">
        <w:rPr>
          <w:sz w:val="28"/>
          <w:szCs w:val="28"/>
          <w:lang w:val="uk-UA"/>
        </w:rPr>
        <w:t xml:space="preserve"> житлово-комунального господарства, благоустрою, будівництва та архітектури </w:t>
      </w:r>
      <w:r>
        <w:rPr>
          <w:sz w:val="28"/>
          <w:szCs w:val="28"/>
          <w:lang w:val="uk-UA"/>
        </w:rPr>
        <w:t xml:space="preserve">(голова – </w:t>
      </w:r>
      <w:proofErr w:type="spellStart"/>
      <w:r>
        <w:rPr>
          <w:sz w:val="28"/>
          <w:szCs w:val="28"/>
          <w:lang w:val="uk-UA"/>
        </w:rPr>
        <w:t>Кацюба</w:t>
      </w:r>
      <w:proofErr w:type="spellEnd"/>
      <w:r>
        <w:rPr>
          <w:sz w:val="28"/>
          <w:szCs w:val="28"/>
          <w:lang w:val="uk-UA"/>
        </w:rPr>
        <w:t xml:space="preserve"> З. Д.)</w:t>
      </w:r>
    </w:p>
    <w:p w14:paraId="70BC646D" w14:textId="675AF86A" w:rsidR="00AB614E" w:rsidRPr="00701226" w:rsidRDefault="00716D7A" w:rsidP="00906C17">
      <w:pPr>
        <w:tabs>
          <w:tab w:val="left" w:pos="1276"/>
        </w:tabs>
        <w:ind w:firstLine="709"/>
        <w:jc w:val="both"/>
        <w:rPr>
          <w:spacing w:val="-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B0AFD" w:rsidRPr="00AB614E">
        <w:rPr>
          <w:sz w:val="28"/>
          <w:szCs w:val="28"/>
          <w:lang w:val="uk-UA"/>
        </w:rPr>
        <w:t>.</w:t>
      </w:r>
      <w:r w:rsidR="00296BB6">
        <w:rPr>
          <w:sz w:val="28"/>
          <w:szCs w:val="28"/>
          <w:lang w:val="uk-UA"/>
        </w:rPr>
        <w:t xml:space="preserve"> </w:t>
      </w:r>
      <w:r w:rsidR="0001558B" w:rsidRPr="00AB614E">
        <w:rPr>
          <w:sz w:val="28"/>
          <w:szCs w:val="28"/>
          <w:lang w:val="uk-UA"/>
        </w:rPr>
        <w:t>Контроль</w:t>
      </w:r>
      <w:r w:rsidR="0087520C" w:rsidRPr="00AB614E">
        <w:rPr>
          <w:sz w:val="28"/>
          <w:szCs w:val="28"/>
          <w:lang w:val="uk-UA"/>
        </w:rPr>
        <w:t xml:space="preserve"> за виконанням цього рішення покласти на </w:t>
      </w:r>
      <w:r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</w:t>
      </w:r>
      <w:r w:rsidRPr="00701226">
        <w:rPr>
          <w:spacing w:val="-20"/>
          <w:sz w:val="28"/>
          <w:szCs w:val="28"/>
          <w:lang w:val="uk-UA"/>
        </w:rPr>
        <w:t>міської ради Ткаченка О.О.</w:t>
      </w:r>
    </w:p>
    <w:p w14:paraId="07658CEF" w14:textId="2DD21D57" w:rsidR="0001558B" w:rsidRPr="00701226" w:rsidRDefault="0001558B" w:rsidP="00906C17">
      <w:pPr>
        <w:tabs>
          <w:tab w:val="left" w:pos="1276"/>
        </w:tabs>
        <w:ind w:firstLine="709"/>
        <w:jc w:val="both"/>
        <w:rPr>
          <w:color w:val="FF0000"/>
          <w:spacing w:val="-20"/>
          <w:sz w:val="28"/>
          <w:szCs w:val="28"/>
          <w:lang w:val="uk-UA"/>
        </w:rPr>
      </w:pPr>
    </w:p>
    <w:p w14:paraId="6C896312" w14:textId="77777777" w:rsidR="006B6534" w:rsidRPr="00F25D6C" w:rsidRDefault="006B6534" w:rsidP="00906C17">
      <w:pPr>
        <w:tabs>
          <w:tab w:val="left" w:pos="7020"/>
        </w:tabs>
        <w:ind w:firstLine="709"/>
        <w:rPr>
          <w:sz w:val="28"/>
          <w:szCs w:val="28"/>
          <w:lang w:val="uk-UA"/>
        </w:rPr>
      </w:pPr>
    </w:p>
    <w:p w14:paraId="44D1CBB4" w14:textId="066590ED" w:rsidR="00966D64" w:rsidRPr="00F25D6C" w:rsidRDefault="00894E00" w:rsidP="00906C17">
      <w:pPr>
        <w:tabs>
          <w:tab w:val="left" w:pos="702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6B6534" w:rsidRPr="00F25D6C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6B6534" w:rsidRPr="00F25D6C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6B6534" w:rsidRPr="00F25D6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Надія ВАЙЛО</w:t>
      </w:r>
      <w:r w:rsidR="00344021" w:rsidRPr="00F25D6C">
        <w:rPr>
          <w:sz w:val="28"/>
          <w:szCs w:val="28"/>
          <w:lang w:val="uk-UA"/>
        </w:rPr>
        <w:t xml:space="preserve"> </w:t>
      </w:r>
    </w:p>
    <w:sectPr w:rsidR="00966D64" w:rsidRPr="00F25D6C" w:rsidSect="00FF7DEE">
      <w:pgSz w:w="11906" w:h="16838"/>
      <w:pgMar w:top="851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26ED"/>
    <w:rsid w:val="0001314A"/>
    <w:rsid w:val="0001558B"/>
    <w:rsid w:val="00050DCE"/>
    <w:rsid w:val="00056E0E"/>
    <w:rsid w:val="000767E1"/>
    <w:rsid w:val="000B0182"/>
    <w:rsid w:val="000B37EE"/>
    <w:rsid w:val="000C6311"/>
    <w:rsid w:val="000D77CD"/>
    <w:rsid w:val="000F3CC7"/>
    <w:rsid w:val="00105E69"/>
    <w:rsid w:val="00120BCA"/>
    <w:rsid w:val="001248F8"/>
    <w:rsid w:val="001329CB"/>
    <w:rsid w:val="00153D93"/>
    <w:rsid w:val="00177884"/>
    <w:rsid w:val="00183BC2"/>
    <w:rsid w:val="00184ED0"/>
    <w:rsid w:val="00192B09"/>
    <w:rsid w:val="001B17F2"/>
    <w:rsid w:val="001B66D6"/>
    <w:rsid w:val="00204043"/>
    <w:rsid w:val="00246E4C"/>
    <w:rsid w:val="00246FD2"/>
    <w:rsid w:val="00296BB6"/>
    <w:rsid w:val="002A2F7D"/>
    <w:rsid w:val="002E1F2E"/>
    <w:rsid w:val="002F689E"/>
    <w:rsid w:val="00307DED"/>
    <w:rsid w:val="0031309E"/>
    <w:rsid w:val="00324447"/>
    <w:rsid w:val="003338FD"/>
    <w:rsid w:val="00336114"/>
    <w:rsid w:val="00344021"/>
    <w:rsid w:val="003527A5"/>
    <w:rsid w:val="00381E9B"/>
    <w:rsid w:val="003B69F0"/>
    <w:rsid w:val="003C121F"/>
    <w:rsid w:val="003F43E8"/>
    <w:rsid w:val="0041239C"/>
    <w:rsid w:val="004126CA"/>
    <w:rsid w:val="00417550"/>
    <w:rsid w:val="00436E4D"/>
    <w:rsid w:val="004441BD"/>
    <w:rsid w:val="0046242C"/>
    <w:rsid w:val="004634F9"/>
    <w:rsid w:val="0046695B"/>
    <w:rsid w:val="0048493F"/>
    <w:rsid w:val="00490D5A"/>
    <w:rsid w:val="00490FB9"/>
    <w:rsid w:val="004A6B17"/>
    <w:rsid w:val="004E3A3F"/>
    <w:rsid w:val="00501C9C"/>
    <w:rsid w:val="00516669"/>
    <w:rsid w:val="00521305"/>
    <w:rsid w:val="005315B4"/>
    <w:rsid w:val="005443B3"/>
    <w:rsid w:val="005955E6"/>
    <w:rsid w:val="005A2354"/>
    <w:rsid w:val="005B4509"/>
    <w:rsid w:val="005C78AE"/>
    <w:rsid w:val="005D6C58"/>
    <w:rsid w:val="00601CA0"/>
    <w:rsid w:val="00614212"/>
    <w:rsid w:val="00657528"/>
    <w:rsid w:val="006650E2"/>
    <w:rsid w:val="006974FE"/>
    <w:rsid w:val="006B6534"/>
    <w:rsid w:val="006C7E73"/>
    <w:rsid w:val="007004EE"/>
    <w:rsid w:val="00701226"/>
    <w:rsid w:val="00716D7A"/>
    <w:rsid w:val="007517C2"/>
    <w:rsid w:val="0075225B"/>
    <w:rsid w:val="00752EBE"/>
    <w:rsid w:val="00764F7F"/>
    <w:rsid w:val="0076785E"/>
    <w:rsid w:val="007947E8"/>
    <w:rsid w:val="00794D5C"/>
    <w:rsid w:val="007B0AFD"/>
    <w:rsid w:val="007B7529"/>
    <w:rsid w:val="007D35E8"/>
    <w:rsid w:val="007D4D21"/>
    <w:rsid w:val="007E05CB"/>
    <w:rsid w:val="007E1D0D"/>
    <w:rsid w:val="00853A8E"/>
    <w:rsid w:val="0087520C"/>
    <w:rsid w:val="00891F05"/>
    <w:rsid w:val="00894E00"/>
    <w:rsid w:val="008A2FF9"/>
    <w:rsid w:val="008B3030"/>
    <w:rsid w:val="008B762F"/>
    <w:rsid w:val="008D6AE0"/>
    <w:rsid w:val="008E1DA7"/>
    <w:rsid w:val="00906C17"/>
    <w:rsid w:val="009140D8"/>
    <w:rsid w:val="00941E7B"/>
    <w:rsid w:val="00966D64"/>
    <w:rsid w:val="00976765"/>
    <w:rsid w:val="00990CC2"/>
    <w:rsid w:val="0099481F"/>
    <w:rsid w:val="009B307B"/>
    <w:rsid w:val="009B3A66"/>
    <w:rsid w:val="009D2C23"/>
    <w:rsid w:val="009F70DB"/>
    <w:rsid w:val="00A0730D"/>
    <w:rsid w:val="00A151AE"/>
    <w:rsid w:val="00A300FE"/>
    <w:rsid w:val="00A44499"/>
    <w:rsid w:val="00A60283"/>
    <w:rsid w:val="00A71E94"/>
    <w:rsid w:val="00AB1BDB"/>
    <w:rsid w:val="00AB5DD8"/>
    <w:rsid w:val="00AB614E"/>
    <w:rsid w:val="00AD0C3B"/>
    <w:rsid w:val="00B45DDE"/>
    <w:rsid w:val="00B56E32"/>
    <w:rsid w:val="00B65678"/>
    <w:rsid w:val="00B70C12"/>
    <w:rsid w:val="00B95455"/>
    <w:rsid w:val="00BD60A0"/>
    <w:rsid w:val="00BD6280"/>
    <w:rsid w:val="00BD7035"/>
    <w:rsid w:val="00BE751E"/>
    <w:rsid w:val="00C123B3"/>
    <w:rsid w:val="00C24666"/>
    <w:rsid w:val="00C2688E"/>
    <w:rsid w:val="00C4511D"/>
    <w:rsid w:val="00C5045C"/>
    <w:rsid w:val="00C547FB"/>
    <w:rsid w:val="00C7279E"/>
    <w:rsid w:val="00C9255E"/>
    <w:rsid w:val="00C95BB8"/>
    <w:rsid w:val="00C95C84"/>
    <w:rsid w:val="00CA3082"/>
    <w:rsid w:val="00CB765D"/>
    <w:rsid w:val="00CC4839"/>
    <w:rsid w:val="00CC4931"/>
    <w:rsid w:val="00D1187D"/>
    <w:rsid w:val="00D149AC"/>
    <w:rsid w:val="00D20B5A"/>
    <w:rsid w:val="00D32565"/>
    <w:rsid w:val="00D51491"/>
    <w:rsid w:val="00D54E8A"/>
    <w:rsid w:val="00DA62C6"/>
    <w:rsid w:val="00DA7AA0"/>
    <w:rsid w:val="00DB7345"/>
    <w:rsid w:val="00DE4BAA"/>
    <w:rsid w:val="00DE724A"/>
    <w:rsid w:val="00E17442"/>
    <w:rsid w:val="00E21D59"/>
    <w:rsid w:val="00E23A7F"/>
    <w:rsid w:val="00E33935"/>
    <w:rsid w:val="00E41431"/>
    <w:rsid w:val="00E61345"/>
    <w:rsid w:val="00E85211"/>
    <w:rsid w:val="00EA3FA2"/>
    <w:rsid w:val="00EB302C"/>
    <w:rsid w:val="00EB508B"/>
    <w:rsid w:val="00ED687A"/>
    <w:rsid w:val="00EE0743"/>
    <w:rsid w:val="00EE5B1E"/>
    <w:rsid w:val="00F00574"/>
    <w:rsid w:val="00F063AA"/>
    <w:rsid w:val="00F065E0"/>
    <w:rsid w:val="00F25D6C"/>
    <w:rsid w:val="00F655BD"/>
    <w:rsid w:val="00F7064F"/>
    <w:rsid w:val="00FA3A37"/>
    <w:rsid w:val="00FA4B37"/>
    <w:rsid w:val="00FA7504"/>
    <w:rsid w:val="00FB6CAF"/>
    <w:rsid w:val="00FC39BD"/>
    <w:rsid w:val="00FF1CD7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  <w15:docId w15:val="{64A1B25B-D265-4089-BB0A-F67C5758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о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ой текст с от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и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ой текст 3 Знак"/>
    <w:basedOn w:val="a0"/>
    <w:link w:val="32"/>
    <w:rsid w:val="00F25D6C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CWER.ws/blog/punsh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Пархоменко Р.</dc:creator>
  <cp:lastModifiedBy>RePack by Diakov</cp:lastModifiedBy>
  <cp:revision>9</cp:revision>
  <cp:lastPrinted>2021-07-28T10:19:00Z</cp:lastPrinted>
  <dcterms:created xsi:type="dcterms:W3CDTF">2021-07-28T08:30:00Z</dcterms:created>
  <dcterms:modified xsi:type="dcterms:W3CDTF">2021-08-09T07:03:00Z</dcterms:modified>
</cp:coreProperties>
</file>