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50BE" w14:textId="1651DAB4" w:rsidR="006506EB" w:rsidRPr="0066586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665864">
        <w:rPr>
          <w:b/>
          <w:noProof/>
          <w:sz w:val="28"/>
          <w:szCs w:val="28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665864" w:rsidRDefault="006506EB" w:rsidP="006506EB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665864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ВО</w:t>
      </w:r>
      <w:r w:rsidR="00AE663F" w:rsidRPr="00665864">
        <w:rPr>
          <w:b/>
          <w:sz w:val="28"/>
          <w:szCs w:val="28"/>
          <w:lang w:val="uk-UA"/>
        </w:rPr>
        <w:t>СЬОМЕ</w:t>
      </w:r>
      <w:r w:rsidR="006506EB" w:rsidRPr="00665864">
        <w:rPr>
          <w:b/>
          <w:sz w:val="28"/>
          <w:szCs w:val="28"/>
          <w:lang w:val="uk-UA"/>
        </w:rPr>
        <w:t xml:space="preserve"> СКЛИКАННЯ</w:t>
      </w:r>
    </w:p>
    <w:p w14:paraId="1A3EE497" w14:textId="3D59575D" w:rsidR="006506EB" w:rsidRPr="00665864" w:rsidRDefault="00665864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СІМНАДЦЯТА </w:t>
      </w:r>
      <w:r w:rsidR="006506EB" w:rsidRPr="00665864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665864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ПЕРШ</w:t>
      </w:r>
      <w:r w:rsidR="00002CBC" w:rsidRPr="00665864">
        <w:rPr>
          <w:b/>
          <w:sz w:val="28"/>
          <w:szCs w:val="28"/>
          <w:lang w:val="uk-UA"/>
        </w:rPr>
        <w:t xml:space="preserve">Е </w:t>
      </w:r>
      <w:r w:rsidR="006506EB" w:rsidRPr="00665864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665864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>Р І Ш Е Н</w:t>
      </w:r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665864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14:paraId="3040FF95" w14:textId="0058BFBB" w:rsidR="0001314A" w:rsidRPr="00665864" w:rsidRDefault="00D664F2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30.06.2022</w:t>
      </w:r>
      <w:r w:rsidR="0001314A" w:rsidRPr="00665864">
        <w:rPr>
          <w:sz w:val="28"/>
          <w:szCs w:val="28"/>
          <w:lang w:val="uk-UA"/>
        </w:rPr>
        <w:tab/>
        <w:t>м. Глухів</w:t>
      </w:r>
      <w:r w:rsidR="0001314A" w:rsidRPr="00665864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498</w:t>
      </w:r>
    </w:p>
    <w:p w14:paraId="4899D696" w14:textId="77777777" w:rsidR="006B6534" w:rsidRPr="00665864" w:rsidRDefault="006B6534" w:rsidP="006B6534">
      <w:pPr>
        <w:jc w:val="center"/>
        <w:rPr>
          <w:lang w:val="uk-UA"/>
        </w:rPr>
      </w:pPr>
    </w:p>
    <w:p w14:paraId="50CA2211" w14:textId="77777777" w:rsidR="006B6534" w:rsidRPr="00665864" w:rsidRDefault="006B6534" w:rsidP="006B6534">
      <w:pPr>
        <w:jc w:val="center"/>
        <w:rPr>
          <w:lang w:val="uk-UA"/>
        </w:rPr>
      </w:pPr>
    </w:p>
    <w:p w14:paraId="7589BD64" w14:textId="2FD2C451" w:rsidR="006B6534" w:rsidRPr="00665864" w:rsidRDefault="006B6534" w:rsidP="00665864">
      <w:pPr>
        <w:ind w:right="5102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Про </w:t>
      </w:r>
      <w:r w:rsidR="00BE17FD" w:rsidRPr="00665864">
        <w:rPr>
          <w:b/>
          <w:sz w:val="28"/>
          <w:szCs w:val="28"/>
          <w:lang w:val="uk-UA"/>
        </w:rPr>
        <w:t xml:space="preserve">цільову </w:t>
      </w:r>
      <w:r w:rsidR="00843FBA" w:rsidRPr="00665864">
        <w:rPr>
          <w:b/>
          <w:sz w:val="28"/>
          <w:szCs w:val="28"/>
          <w:lang w:val="uk-UA"/>
        </w:rPr>
        <w:t xml:space="preserve">Програму </w:t>
      </w:r>
      <w:bookmarkStart w:id="0" w:name="_Hlk65238506"/>
      <w:r w:rsidR="00ED18FA" w:rsidRPr="00665864">
        <w:rPr>
          <w:b/>
          <w:sz w:val="28"/>
          <w:szCs w:val="28"/>
          <w:lang w:val="uk-UA"/>
        </w:rPr>
        <w:t xml:space="preserve">поповнення статутного капіталу </w:t>
      </w:r>
      <w:bookmarkStart w:id="1" w:name="_Hlk65565610"/>
      <w:r w:rsidR="00665864" w:rsidRPr="00665864">
        <w:rPr>
          <w:b/>
          <w:sz w:val="28"/>
          <w:szCs w:val="28"/>
          <w:lang w:val="uk-UA"/>
        </w:rPr>
        <w:t xml:space="preserve">Комунального підприємства </w:t>
      </w:r>
      <w:r w:rsidR="00ED18FA" w:rsidRPr="00665864">
        <w:rPr>
          <w:b/>
          <w:sz w:val="28"/>
          <w:szCs w:val="28"/>
          <w:lang w:val="uk-UA"/>
        </w:rPr>
        <w:t xml:space="preserve">«Глухівський водоканал» </w:t>
      </w:r>
      <w:r w:rsidR="001F5F55" w:rsidRPr="00665864">
        <w:rPr>
          <w:b/>
          <w:sz w:val="28"/>
          <w:szCs w:val="28"/>
          <w:lang w:val="uk-UA"/>
        </w:rPr>
        <w:t xml:space="preserve">Глухівської міської ради </w:t>
      </w:r>
      <w:bookmarkEnd w:id="1"/>
      <w:r w:rsidR="00ED18FA" w:rsidRPr="00665864">
        <w:rPr>
          <w:b/>
          <w:sz w:val="28"/>
          <w:szCs w:val="28"/>
          <w:lang w:val="uk-UA"/>
        </w:rPr>
        <w:t>на 202</w:t>
      </w:r>
      <w:r w:rsidR="00C20D31" w:rsidRPr="00665864">
        <w:rPr>
          <w:b/>
          <w:sz w:val="28"/>
          <w:szCs w:val="28"/>
          <w:lang w:val="uk-UA"/>
        </w:rPr>
        <w:t>2</w:t>
      </w:r>
      <w:r w:rsidR="00ED18FA" w:rsidRPr="00665864">
        <w:rPr>
          <w:b/>
          <w:sz w:val="28"/>
          <w:szCs w:val="28"/>
          <w:lang w:val="uk-UA"/>
        </w:rPr>
        <w:t xml:space="preserve"> рік</w:t>
      </w:r>
      <w:bookmarkEnd w:id="0"/>
    </w:p>
    <w:p w14:paraId="40338FA7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7669D39B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Розглянувши </w:t>
      </w:r>
      <w:r w:rsidR="00F30F6C" w:rsidRPr="00665864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665864">
        <w:rPr>
          <w:sz w:val="28"/>
          <w:szCs w:val="28"/>
          <w:lang w:val="uk-UA"/>
        </w:rPr>
        <w:t>е</w:t>
      </w:r>
      <w:r w:rsidR="00F30F6C" w:rsidRPr="00665864">
        <w:rPr>
          <w:sz w:val="28"/>
          <w:szCs w:val="28"/>
          <w:lang w:val="uk-UA"/>
        </w:rPr>
        <w:t xml:space="preserve">кт </w:t>
      </w:r>
      <w:r w:rsidR="00BE17FD" w:rsidRPr="00665864">
        <w:rPr>
          <w:sz w:val="28"/>
          <w:szCs w:val="28"/>
          <w:lang w:val="uk-UA"/>
        </w:rPr>
        <w:t xml:space="preserve">цільової Програми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«Глухівський водоканал»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C20D31" w:rsidRPr="00665864">
        <w:rPr>
          <w:sz w:val="28"/>
          <w:szCs w:val="28"/>
          <w:lang w:val="uk-UA"/>
        </w:rPr>
        <w:t>2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F30F6C" w:rsidRPr="00665864">
        <w:rPr>
          <w:sz w:val="28"/>
          <w:szCs w:val="28"/>
          <w:lang w:val="uk-UA"/>
        </w:rPr>
        <w:t xml:space="preserve">, з метою </w:t>
      </w:r>
      <w:r w:rsidR="00BE17FD" w:rsidRPr="00665864">
        <w:rPr>
          <w:sz w:val="28"/>
          <w:szCs w:val="28"/>
          <w:lang w:val="uk-UA"/>
        </w:rPr>
        <w:t xml:space="preserve">забезпечення стабільної діяльності </w:t>
      </w:r>
      <w:r w:rsidR="001F5F55" w:rsidRPr="00665864">
        <w:rPr>
          <w:sz w:val="28"/>
          <w:szCs w:val="28"/>
          <w:lang w:val="uk-UA"/>
        </w:rPr>
        <w:t xml:space="preserve">Комунального </w:t>
      </w:r>
      <w:r w:rsidR="007C7A01" w:rsidRPr="00665864">
        <w:rPr>
          <w:sz w:val="28"/>
          <w:szCs w:val="28"/>
          <w:lang w:val="uk-UA"/>
        </w:rPr>
        <w:t>підприємства</w:t>
      </w:r>
      <w:r w:rsidR="00843FBA" w:rsidRPr="00665864">
        <w:rPr>
          <w:sz w:val="28"/>
          <w:szCs w:val="28"/>
          <w:lang w:val="uk-UA"/>
        </w:rPr>
        <w:t xml:space="preserve"> «Глухівський водоканал» Глухівської міської ради</w:t>
      </w:r>
      <w:r w:rsidR="001F5F55" w:rsidRPr="00665864">
        <w:rPr>
          <w:sz w:val="28"/>
          <w:szCs w:val="28"/>
          <w:lang w:val="uk-UA"/>
        </w:rPr>
        <w:t>,</w:t>
      </w:r>
      <w:r w:rsidR="00843FBA" w:rsidRPr="00665864">
        <w:rPr>
          <w:sz w:val="28"/>
          <w:szCs w:val="28"/>
          <w:lang w:val="uk-UA"/>
        </w:rPr>
        <w:t xml:space="preserve"> у т</w:t>
      </w:r>
      <w:r w:rsidR="001F5F55" w:rsidRPr="00665864">
        <w:rPr>
          <w:sz w:val="28"/>
          <w:szCs w:val="28"/>
          <w:lang w:val="uk-UA"/>
        </w:rPr>
        <w:t xml:space="preserve">ому </w:t>
      </w:r>
      <w:r w:rsidR="00843FBA" w:rsidRPr="00665864">
        <w:rPr>
          <w:sz w:val="28"/>
          <w:szCs w:val="28"/>
          <w:lang w:val="uk-UA"/>
        </w:rPr>
        <w:t>ч</w:t>
      </w:r>
      <w:r w:rsidR="001F5F55" w:rsidRPr="00665864">
        <w:rPr>
          <w:sz w:val="28"/>
          <w:szCs w:val="28"/>
          <w:lang w:val="uk-UA"/>
        </w:rPr>
        <w:t>ислі</w:t>
      </w:r>
      <w:r w:rsidR="00843FBA" w:rsidRPr="00665864">
        <w:rPr>
          <w:sz w:val="28"/>
          <w:szCs w:val="28"/>
          <w:lang w:val="uk-UA"/>
        </w:rPr>
        <w:t xml:space="preserve"> для виконання невідкладних робіт по ліквідації аварій на мережах водопроводу та каналізації, що прийшли до фізичного зносу,</w:t>
      </w:r>
      <w:r w:rsidRPr="00665864">
        <w:rPr>
          <w:sz w:val="28"/>
          <w:szCs w:val="28"/>
          <w:lang w:val="uk-UA"/>
        </w:rPr>
        <w:t xml:space="preserve"> керуючись </w:t>
      </w:r>
      <w:r w:rsidR="000941AF" w:rsidRPr="00665864">
        <w:rPr>
          <w:sz w:val="28"/>
          <w:szCs w:val="28"/>
          <w:lang w:val="uk-UA"/>
        </w:rPr>
        <w:t xml:space="preserve">пунктом 22 частини першої статті 26, статтею 59 </w:t>
      </w:r>
      <w:r w:rsidRPr="00665864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/>
          <w:sz w:val="28"/>
          <w:szCs w:val="28"/>
          <w:lang w:val="uk-UA"/>
        </w:rPr>
        <w:t>міськ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рад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</w:t>
      </w:r>
      <w:r w:rsidR="000941AF" w:rsidRPr="00665864">
        <w:rPr>
          <w:b/>
          <w:sz w:val="28"/>
          <w:szCs w:val="28"/>
          <w:lang w:val="uk-UA"/>
        </w:rPr>
        <w:t>ВИРІШИЛА</w:t>
      </w:r>
      <w:r w:rsidRPr="00665864">
        <w:rPr>
          <w:sz w:val="28"/>
          <w:szCs w:val="28"/>
          <w:lang w:val="uk-UA"/>
        </w:rPr>
        <w:t>:</w:t>
      </w:r>
    </w:p>
    <w:p w14:paraId="7AEED32F" w14:textId="5BEE634D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1.</w:t>
      </w:r>
      <w:r w:rsidR="00843FBA" w:rsidRPr="00665864">
        <w:rPr>
          <w:sz w:val="28"/>
          <w:szCs w:val="28"/>
          <w:lang w:val="uk-UA"/>
        </w:rPr>
        <w:t> </w:t>
      </w:r>
      <w:r w:rsidR="000941AF" w:rsidRPr="00665864">
        <w:rPr>
          <w:sz w:val="28"/>
          <w:szCs w:val="28"/>
          <w:lang w:val="uk-UA"/>
        </w:rPr>
        <w:t>Затвердити</w:t>
      </w:r>
      <w:r w:rsidRPr="00665864">
        <w:rPr>
          <w:sz w:val="28"/>
          <w:szCs w:val="28"/>
          <w:lang w:val="uk-UA"/>
        </w:rPr>
        <w:t xml:space="preserve"> </w:t>
      </w:r>
      <w:r w:rsidR="00843FBA" w:rsidRPr="00665864">
        <w:rPr>
          <w:sz w:val="28"/>
          <w:szCs w:val="28"/>
          <w:lang w:val="uk-UA"/>
        </w:rPr>
        <w:t xml:space="preserve">цільову Програму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«Глухівський водоканал»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C20D31" w:rsidRPr="00665864">
        <w:rPr>
          <w:sz w:val="28"/>
          <w:szCs w:val="28"/>
          <w:lang w:val="uk-UA"/>
        </w:rPr>
        <w:t>2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7C7A01" w:rsidRPr="00665864">
        <w:rPr>
          <w:sz w:val="28"/>
          <w:szCs w:val="28"/>
          <w:lang w:val="uk-UA"/>
        </w:rPr>
        <w:t xml:space="preserve">, що </w:t>
      </w:r>
      <w:r w:rsidR="000941AF" w:rsidRPr="00665864">
        <w:rPr>
          <w:sz w:val="28"/>
          <w:szCs w:val="28"/>
          <w:lang w:val="uk-UA"/>
        </w:rPr>
        <w:t>додається</w:t>
      </w:r>
      <w:r w:rsidR="007C7A01" w:rsidRPr="00665864">
        <w:rPr>
          <w:sz w:val="28"/>
          <w:szCs w:val="28"/>
          <w:lang w:val="uk-UA"/>
        </w:rPr>
        <w:t xml:space="preserve"> (надалі</w:t>
      </w:r>
      <w:r w:rsidR="001F5F55" w:rsidRPr="00665864">
        <w:rPr>
          <w:sz w:val="28"/>
          <w:szCs w:val="28"/>
          <w:lang w:val="uk-UA"/>
        </w:rPr>
        <w:t xml:space="preserve"> – </w:t>
      </w:r>
      <w:r w:rsidR="007C7A01" w:rsidRPr="00665864">
        <w:rPr>
          <w:sz w:val="28"/>
          <w:szCs w:val="28"/>
          <w:lang w:val="uk-UA"/>
        </w:rPr>
        <w:t>Програма)</w:t>
      </w:r>
      <w:r w:rsidRPr="00665864">
        <w:rPr>
          <w:sz w:val="28"/>
          <w:szCs w:val="28"/>
          <w:lang w:val="uk-UA"/>
        </w:rPr>
        <w:t>.</w:t>
      </w:r>
    </w:p>
    <w:p w14:paraId="0B226AEA" w14:textId="5AC3BACD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2.</w:t>
      </w:r>
      <w:r w:rsidR="00843FBA" w:rsidRPr="00665864">
        <w:rPr>
          <w:sz w:val="28"/>
          <w:szCs w:val="28"/>
          <w:lang w:val="uk-UA"/>
        </w:rPr>
        <w:t> </w:t>
      </w:r>
      <w:r w:rsidRPr="00665864">
        <w:rPr>
          <w:sz w:val="28"/>
          <w:szCs w:val="28"/>
          <w:lang w:val="uk-UA"/>
        </w:rPr>
        <w:t xml:space="preserve">Фінансовому управлінню міської ради </w:t>
      </w:r>
      <w:r w:rsidR="00EE0E0D">
        <w:rPr>
          <w:sz w:val="28"/>
          <w:szCs w:val="28"/>
          <w:lang w:val="uk-UA"/>
        </w:rPr>
        <w:t xml:space="preserve">(начальник – Онищенко А.В.) </w:t>
      </w:r>
      <w:r w:rsidRPr="00665864">
        <w:rPr>
          <w:sz w:val="28"/>
          <w:szCs w:val="28"/>
          <w:lang w:val="uk-UA"/>
        </w:rPr>
        <w:t>забезпечити фінансування заходів вищевказаної Програми.</w:t>
      </w:r>
    </w:p>
    <w:p w14:paraId="426C4D3A" w14:textId="0957D7E5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3.</w:t>
      </w:r>
      <w:r w:rsidR="00843FBA" w:rsidRPr="00665864">
        <w:rPr>
          <w:sz w:val="28"/>
          <w:szCs w:val="28"/>
          <w:lang w:val="uk-UA"/>
        </w:rPr>
        <w:t> </w:t>
      </w:r>
      <w:r w:rsidR="001F5F55" w:rsidRPr="00665864">
        <w:rPr>
          <w:sz w:val="28"/>
          <w:szCs w:val="28"/>
          <w:lang w:val="uk-UA"/>
        </w:rPr>
        <w:t xml:space="preserve">Комунальному підприємству </w:t>
      </w:r>
      <w:r w:rsidR="00843FBA" w:rsidRPr="00665864">
        <w:rPr>
          <w:sz w:val="28"/>
          <w:szCs w:val="28"/>
          <w:lang w:val="uk-UA"/>
        </w:rPr>
        <w:t xml:space="preserve">«Глухівський водоканал» Глухівської міської ради </w:t>
      </w:r>
      <w:r w:rsidRPr="00665864">
        <w:rPr>
          <w:sz w:val="28"/>
          <w:szCs w:val="28"/>
          <w:lang w:val="uk-UA"/>
        </w:rPr>
        <w:t>(</w:t>
      </w:r>
      <w:r w:rsidR="001F5F55" w:rsidRPr="00665864">
        <w:rPr>
          <w:sz w:val="28"/>
          <w:szCs w:val="28"/>
          <w:lang w:val="uk-UA"/>
        </w:rPr>
        <w:t xml:space="preserve">в.о. </w:t>
      </w:r>
      <w:r w:rsidR="00ED18FA" w:rsidRPr="00665864">
        <w:rPr>
          <w:sz w:val="28"/>
          <w:szCs w:val="28"/>
          <w:lang w:val="uk-UA"/>
        </w:rPr>
        <w:t>директор</w:t>
      </w:r>
      <w:r w:rsidR="001F5F55" w:rsidRPr="00665864">
        <w:rPr>
          <w:sz w:val="28"/>
          <w:szCs w:val="28"/>
          <w:lang w:val="uk-UA"/>
        </w:rPr>
        <w:t>а</w:t>
      </w:r>
      <w:r w:rsidR="00AE3A90">
        <w:rPr>
          <w:sz w:val="28"/>
          <w:szCs w:val="28"/>
          <w:lang w:val="uk-UA"/>
        </w:rPr>
        <w:t xml:space="preserve"> –</w:t>
      </w:r>
      <w:r w:rsidR="00ED18FA" w:rsidRPr="00665864">
        <w:rPr>
          <w:sz w:val="28"/>
          <w:szCs w:val="28"/>
          <w:lang w:val="uk-UA"/>
        </w:rPr>
        <w:t xml:space="preserve"> </w:t>
      </w:r>
      <w:proofErr w:type="spellStart"/>
      <w:r w:rsidR="00C20D31" w:rsidRPr="00665864">
        <w:rPr>
          <w:sz w:val="28"/>
          <w:szCs w:val="28"/>
          <w:lang w:val="uk-UA"/>
        </w:rPr>
        <w:t>Зелюкін</w:t>
      </w:r>
      <w:proofErr w:type="spellEnd"/>
      <w:r w:rsidR="00C20D31" w:rsidRPr="00665864">
        <w:rPr>
          <w:sz w:val="28"/>
          <w:szCs w:val="28"/>
          <w:lang w:val="uk-UA"/>
        </w:rPr>
        <w:t xml:space="preserve"> М.В</w:t>
      </w:r>
      <w:r w:rsidR="00843FBA" w:rsidRPr="00665864">
        <w:rPr>
          <w:sz w:val="28"/>
          <w:szCs w:val="28"/>
          <w:lang w:val="uk-UA"/>
        </w:rPr>
        <w:t xml:space="preserve">.) </w:t>
      </w:r>
      <w:r w:rsidRPr="00665864">
        <w:rPr>
          <w:sz w:val="28"/>
          <w:szCs w:val="28"/>
          <w:lang w:val="uk-UA"/>
        </w:rPr>
        <w:t xml:space="preserve">надати інформацію про </w:t>
      </w:r>
      <w:r w:rsidR="001164CD" w:rsidRPr="00665864">
        <w:rPr>
          <w:sz w:val="28"/>
          <w:szCs w:val="28"/>
          <w:lang w:val="uk-UA"/>
        </w:rPr>
        <w:t>результати</w:t>
      </w:r>
      <w:r w:rsidRPr="00665864">
        <w:rPr>
          <w:sz w:val="28"/>
          <w:szCs w:val="28"/>
          <w:lang w:val="uk-UA"/>
        </w:rPr>
        <w:t xml:space="preserve"> виконання Програми </w:t>
      </w:r>
      <w:r w:rsidR="00843FBA" w:rsidRPr="00665864">
        <w:rPr>
          <w:sz w:val="28"/>
          <w:szCs w:val="28"/>
          <w:lang w:val="uk-UA"/>
        </w:rPr>
        <w:t xml:space="preserve"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843FBA" w:rsidRPr="00665864">
        <w:rPr>
          <w:sz w:val="28"/>
          <w:szCs w:val="28"/>
          <w:lang w:val="uk-UA"/>
        </w:rPr>
        <w:t>Кацюба</w:t>
      </w:r>
      <w:proofErr w:type="spellEnd"/>
      <w:r w:rsidR="00843FBA" w:rsidRPr="00665864">
        <w:rPr>
          <w:sz w:val="28"/>
          <w:szCs w:val="28"/>
          <w:lang w:val="uk-UA"/>
        </w:rPr>
        <w:t xml:space="preserve"> З.Д.)</w:t>
      </w:r>
      <w:r w:rsidR="001164CD" w:rsidRPr="00665864">
        <w:rPr>
          <w:sz w:val="28"/>
          <w:szCs w:val="28"/>
          <w:lang w:val="uk-UA"/>
        </w:rPr>
        <w:t xml:space="preserve"> до 0</w:t>
      </w:r>
      <w:r w:rsidR="00C20D31" w:rsidRPr="00665864">
        <w:rPr>
          <w:sz w:val="28"/>
          <w:szCs w:val="28"/>
          <w:lang w:val="uk-UA"/>
        </w:rPr>
        <w:t>6</w:t>
      </w:r>
      <w:r w:rsidR="001164CD" w:rsidRPr="00665864">
        <w:rPr>
          <w:sz w:val="28"/>
          <w:szCs w:val="28"/>
          <w:lang w:val="uk-UA"/>
        </w:rPr>
        <w:t xml:space="preserve"> лютого 202</w:t>
      </w:r>
      <w:r w:rsidR="00C20D31" w:rsidRPr="00665864">
        <w:rPr>
          <w:sz w:val="28"/>
          <w:szCs w:val="28"/>
          <w:lang w:val="uk-UA"/>
        </w:rPr>
        <w:t>3</w:t>
      </w:r>
      <w:r w:rsidR="001164CD" w:rsidRPr="00665864">
        <w:rPr>
          <w:sz w:val="28"/>
          <w:szCs w:val="28"/>
          <w:lang w:val="uk-UA"/>
        </w:rPr>
        <w:t xml:space="preserve"> року</w:t>
      </w:r>
      <w:r w:rsidRPr="00665864">
        <w:rPr>
          <w:sz w:val="28"/>
          <w:szCs w:val="28"/>
          <w:lang w:val="uk-UA"/>
        </w:rPr>
        <w:t>.</w:t>
      </w:r>
    </w:p>
    <w:p w14:paraId="37289A9A" w14:textId="7AA7A6E4" w:rsidR="006B6534" w:rsidRPr="00665864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4.</w:t>
      </w:r>
      <w:r w:rsidR="00843FBA" w:rsidRPr="00665864">
        <w:rPr>
          <w:sz w:val="28"/>
          <w:szCs w:val="28"/>
          <w:lang w:val="uk-UA"/>
        </w:rPr>
        <w:t> </w:t>
      </w:r>
      <w:r w:rsidR="00D46823" w:rsidRPr="00665864">
        <w:rPr>
          <w:sz w:val="28"/>
          <w:szCs w:val="28"/>
          <w:lang w:val="uk-UA"/>
        </w:rPr>
        <w:t>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</w:t>
      </w:r>
      <w:r w:rsidR="00E36744">
        <w:rPr>
          <w:sz w:val="28"/>
          <w:szCs w:val="28"/>
          <w:lang w:val="uk-UA"/>
        </w:rPr>
        <w:t>і</w:t>
      </w:r>
      <w:r w:rsidR="00D46823" w:rsidRPr="00665864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D46823" w:rsidRPr="00665864">
        <w:rPr>
          <w:sz w:val="28"/>
          <w:szCs w:val="28"/>
          <w:lang w:val="uk-UA"/>
        </w:rPr>
        <w:t>Кацюба</w:t>
      </w:r>
      <w:proofErr w:type="spellEnd"/>
      <w:r w:rsidR="00D46823" w:rsidRPr="00665864">
        <w:rPr>
          <w:sz w:val="28"/>
          <w:szCs w:val="28"/>
          <w:lang w:val="uk-UA"/>
        </w:rPr>
        <w:t xml:space="preserve"> З.Д.).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6586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665864" w:rsidRDefault="006B6534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br w:type="page"/>
      </w:r>
      <w:r w:rsidR="00D32FBE" w:rsidRPr="00665864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665864" w:rsidRDefault="00AE3A90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Рішення </w:t>
      </w:r>
      <w:r w:rsidR="00D37A26" w:rsidRPr="00665864">
        <w:rPr>
          <w:sz w:val="28"/>
          <w:szCs w:val="28"/>
          <w:lang w:val="uk-UA"/>
        </w:rPr>
        <w:t>міської ради</w:t>
      </w:r>
    </w:p>
    <w:p w14:paraId="1B989D2C" w14:textId="43F44B19" w:rsidR="00D37A26" w:rsidRPr="00665864" w:rsidRDefault="00D664F2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30.06.2022 </w:t>
      </w:r>
      <w:bookmarkStart w:id="2" w:name="_GoBack"/>
      <w:bookmarkEnd w:id="2"/>
      <w:r w:rsidR="00C85CE9" w:rsidRPr="00665864">
        <w:rPr>
          <w:sz w:val="28"/>
          <w:szCs w:val="28"/>
          <w:lang w:val="uk-UA"/>
        </w:rPr>
        <w:t xml:space="preserve"> </w:t>
      </w:r>
      <w:r w:rsidR="00D37A26" w:rsidRPr="00665864">
        <w:rPr>
          <w:sz w:val="28"/>
          <w:szCs w:val="28"/>
          <w:lang w:val="uk-UA"/>
        </w:rPr>
        <w:t>№</w:t>
      </w:r>
      <w:r w:rsidR="00C85CE9"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498</w:t>
      </w:r>
    </w:p>
    <w:p w14:paraId="48D252E3" w14:textId="77777777" w:rsidR="00D37A26" w:rsidRPr="00665864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F3E582B" w14:textId="4583AF46" w:rsidR="00BE17FD" w:rsidRPr="00665864" w:rsidRDefault="00D46823" w:rsidP="00BE17FD">
      <w:pPr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Цільова </w:t>
      </w:r>
      <w:r w:rsidR="00843FBA" w:rsidRPr="00665864">
        <w:rPr>
          <w:b/>
          <w:sz w:val="32"/>
          <w:szCs w:val="32"/>
          <w:lang w:val="uk-UA"/>
        </w:rPr>
        <w:t xml:space="preserve">Програма </w:t>
      </w:r>
      <w:bookmarkStart w:id="3" w:name="_Hlk64448920"/>
      <w:r w:rsidR="00BE17FD" w:rsidRPr="00665864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665864" w:rsidRPr="00665864">
        <w:rPr>
          <w:b/>
          <w:sz w:val="32"/>
          <w:szCs w:val="32"/>
          <w:lang w:val="uk-UA"/>
        </w:rPr>
        <w:t xml:space="preserve">Комунального підприємства </w:t>
      </w:r>
      <w:r w:rsidR="00843FBA" w:rsidRPr="00665864">
        <w:rPr>
          <w:b/>
          <w:sz w:val="32"/>
          <w:szCs w:val="32"/>
          <w:lang w:val="uk-UA"/>
        </w:rPr>
        <w:t>«Глухівський водоканал» Глухівської міської ради</w:t>
      </w:r>
      <w:r w:rsidR="00BE17FD" w:rsidRPr="00665864">
        <w:rPr>
          <w:b/>
          <w:sz w:val="32"/>
          <w:szCs w:val="32"/>
          <w:lang w:val="uk-UA"/>
        </w:rPr>
        <w:t xml:space="preserve"> </w:t>
      </w:r>
    </w:p>
    <w:p w14:paraId="05C94556" w14:textId="6AC51809" w:rsidR="00F30F6C" w:rsidRPr="00665864" w:rsidRDefault="00BE17FD" w:rsidP="00BE17FD">
      <w:pPr>
        <w:jc w:val="center"/>
        <w:rPr>
          <w:b/>
          <w:bCs/>
          <w:sz w:val="48"/>
          <w:szCs w:val="48"/>
          <w:lang w:val="uk-UA"/>
        </w:rPr>
      </w:pPr>
      <w:r w:rsidRPr="00665864">
        <w:rPr>
          <w:b/>
          <w:sz w:val="32"/>
          <w:szCs w:val="32"/>
          <w:lang w:val="uk-UA"/>
        </w:rPr>
        <w:t>на 20</w:t>
      </w:r>
      <w:r w:rsidR="001268AD" w:rsidRPr="00665864">
        <w:rPr>
          <w:b/>
          <w:sz w:val="32"/>
          <w:szCs w:val="32"/>
          <w:lang w:val="uk-UA"/>
        </w:rPr>
        <w:t>2</w:t>
      </w:r>
      <w:r w:rsidR="00C20D31" w:rsidRPr="00665864">
        <w:rPr>
          <w:b/>
          <w:sz w:val="32"/>
          <w:szCs w:val="32"/>
          <w:lang w:val="uk-UA"/>
        </w:rPr>
        <w:t>2</w:t>
      </w:r>
      <w:r w:rsidRPr="00665864">
        <w:rPr>
          <w:b/>
          <w:sz w:val="32"/>
          <w:szCs w:val="32"/>
          <w:lang w:val="uk-UA"/>
        </w:rPr>
        <w:t xml:space="preserve"> рік</w:t>
      </w:r>
    </w:p>
    <w:p w14:paraId="1575B44F" w14:textId="77777777" w:rsidR="00BE17FD" w:rsidRPr="00665864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3"/>
    <w:p w14:paraId="3B7F24A4" w14:textId="77777777" w:rsidR="00D46823" w:rsidRPr="00665864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665864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665864" w14:paraId="49E40CCD" w14:textId="77777777" w:rsidTr="005063DF">
        <w:tc>
          <w:tcPr>
            <w:tcW w:w="468" w:type="dxa"/>
            <w:shd w:val="clear" w:color="auto" w:fill="auto"/>
          </w:tcPr>
          <w:p w14:paraId="76FCEF86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EE0E0D" w14:paraId="59745B16" w14:textId="77777777" w:rsidTr="005063DF">
        <w:tc>
          <w:tcPr>
            <w:tcW w:w="468" w:type="dxa"/>
            <w:shd w:val="clear" w:color="auto" w:fill="auto"/>
          </w:tcPr>
          <w:p w14:paraId="4CCBF727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382F4A74" w:rsidR="00D46823" w:rsidRPr="00665864" w:rsidRDefault="00D46823" w:rsidP="00E3674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665864" w:rsidRPr="00665864">
              <w:rPr>
                <w:sz w:val="28"/>
                <w:szCs w:val="28"/>
                <w:lang w:val="uk-UA"/>
              </w:rPr>
              <w:t>04</w:t>
            </w:r>
            <w:r w:rsidRPr="00665864">
              <w:rPr>
                <w:sz w:val="28"/>
                <w:szCs w:val="28"/>
                <w:lang w:val="uk-UA"/>
              </w:rPr>
              <w:t>.</w:t>
            </w:r>
            <w:r w:rsidR="00665864" w:rsidRPr="00665864">
              <w:rPr>
                <w:sz w:val="28"/>
                <w:szCs w:val="28"/>
                <w:lang w:val="uk-UA"/>
              </w:rPr>
              <w:t>04</w:t>
            </w:r>
            <w:r w:rsidRPr="00665864">
              <w:rPr>
                <w:sz w:val="28"/>
                <w:szCs w:val="28"/>
                <w:lang w:val="uk-UA"/>
              </w:rPr>
              <w:t>.202</w:t>
            </w:r>
            <w:r w:rsidR="00665864" w:rsidRPr="00665864">
              <w:rPr>
                <w:sz w:val="28"/>
                <w:szCs w:val="28"/>
                <w:lang w:val="uk-UA"/>
              </w:rPr>
              <w:t>2</w:t>
            </w:r>
            <w:r w:rsidRPr="00665864">
              <w:rPr>
                <w:sz w:val="28"/>
                <w:szCs w:val="28"/>
                <w:lang w:val="uk-UA"/>
              </w:rPr>
              <w:t xml:space="preserve"> № 4</w:t>
            </w:r>
            <w:r w:rsidR="00665864" w:rsidRPr="00665864">
              <w:rPr>
                <w:sz w:val="28"/>
                <w:szCs w:val="28"/>
                <w:lang w:val="uk-UA"/>
              </w:rPr>
              <w:t>7</w:t>
            </w:r>
            <w:r w:rsidRPr="00665864">
              <w:rPr>
                <w:sz w:val="28"/>
                <w:szCs w:val="28"/>
                <w:lang w:val="uk-UA"/>
              </w:rPr>
              <w:t xml:space="preserve">-ОД «Про розробку проекту цільової Програми поповнення статутного капіталу </w:t>
            </w:r>
            <w:r w:rsidR="00665864" w:rsidRPr="00665864">
              <w:rPr>
                <w:sz w:val="28"/>
                <w:szCs w:val="28"/>
                <w:lang w:val="uk-UA"/>
              </w:rPr>
              <w:t xml:space="preserve">Комунального підприємства </w:t>
            </w:r>
            <w:r w:rsidRPr="00665864">
              <w:rPr>
                <w:sz w:val="28"/>
                <w:szCs w:val="28"/>
                <w:lang w:val="uk-UA"/>
              </w:rPr>
              <w:t xml:space="preserve">«Глухівський водоканал» </w:t>
            </w:r>
            <w:r w:rsidR="00E36744">
              <w:rPr>
                <w:sz w:val="28"/>
                <w:szCs w:val="28"/>
                <w:lang w:val="uk-UA"/>
              </w:rPr>
              <w:t xml:space="preserve">Глухівської міської </w:t>
            </w:r>
            <w:r w:rsidRPr="00665864">
              <w:rPr>
                <w:sz w:val="28"/>
                <w:szCs w:val="28"/>
                <w:lang w:val="uk-UA"/>
              </w:rPr>
              <w:t>ради на 202</w:t>
            </w:r>
            <w:r w:rsidR="00C20D31" w:rsidRPr="00665864">
              <w:rPr>
                <w:sz w:val="28"/>
                <w:szCs w:val="28"/>
                <w:lang w:val="uk-UA"/>
              </w:rPr>
              <w:t>2</w:t>
            </w:r>
            <w:r w:rsidRPr="0066586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D46823" w:rsidRPr="00665864" w14:paraId="266F1EE5" w14:textId="77777777" w:rsidTr="005063DF">
        <w:tc>
          <w:tcPr>
            <w:tcW w:w="468" w:type="dxa"/>
            <w:shd w:val="clear" w:color="auto" w:fill="auto"/>
          </w:tcPr>
          <w:p w14:paraId="5FD7538D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665864" w14:paraId="5E803059" w14:textId="77777777" w:rsidTr="005063DF">
        <w:tc>
          <w:tcPr>
            <w:tcW w:w="468" w:type="dxa"/>
            <w:shd w:val="clear" w:color="auto" w:fill="auto"/>
          </w:tcPr>
          <w:p w14:paraId="100110E2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788B0297" w:rsidR="00D46823" w:rsidRPr="00665864" w:rsidRDefault="001F5F55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</w:tr>
      <w:tr w:rsidR="00D46823" w:rsidRPr="00665864" w14:paraId="3428B138" w14:textId="77777777" w:rsidTr="005063DF">
        <w:tc>
          <w:tcPr>
            <w:tcW w:w="468" w:type="dxa"/>
            <w:shd w:val="clear" w:color="auto" w:fill="auto"/>
          </w:tcPr>
          <w:p w14:paraId="76CBBF7D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348E3F76" w:rsidR="00D46823" w:rsidRPr="00665864" w:rsidRDefault="001F5F55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  <w:r w:rsidR="00D46823" w:rsidRPr="00665864">
              <w:rPr>
                <w:sz w:val="28"/>
                <w:szCs w:val="28"/>
                <w:lang w:val="uk-UA"/>
              </w:rPr>
              <w:t>, управління житлово-комунального господарства та містобудування міської ради</w:t>
            </w:r>
          </w:p>
        </w:tc>
      </w:tr>
      <w:tr w:rsidR="00D46823" w:rsidRPr="00665864" w14:paraId="19462DE6" w14:textId="77777777" w:rsidTr="005063DF">
        <w:tc>
          <w:tcPr>
            <w:tcW w:w="468" w:type="dxa"/>
            <w:shd w:val="clear" w:color="auto" w:fill="auto"/>
          </w:tcPr>
          <w:p w14:paraId="18237A54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09EEE9BB" w:rsidR="00D46823" w:rsidRPr="00665864" w:rsidRDefault="00D46823" w:rsidP="00C20D3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202</w:t>
            </w:r>
            <w:r w:rsidR="00C20D31" w:rsidRPr="00665864">
              <w:rPr>
                <w:bCs/>
                <w:sz w:val="28"/>
                <w:szCs w:val="28"/>
                <w:lang w:val="uk-UA"/>
              </w:rPr>
              <w:t>2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46823" w:rsidRPr="00665864" w14:paraId="72871D8F" w14:textId="77777777" w:rsidTr="005063DF">
        <w:tc>
          <w:tcPr>
            <w:tcW w:w="468" w:type="dxa"/>
            <w:shd w:val="clear" w:color="auto" w:fill="auto"/>
          </w:tcPr>
          <w:p w14:paraId="345B8F0C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378B8591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7E8FED14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D46823" w:rsidRPr="00665864" w14:paraId="3AC37FDA" w14:textId="77777777" w:rsidTr="005063DF">
        <w:tc>
          <w:tcPr>
            <w:tcW w:w="468" w:type="dxa"/>
            <w:shd w:val="clear" w:color="auto" w:fill="auto"/>
          </w:tcPr>
          <w:p w14:paraId="4485FC8C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63365B9A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37650D7F" w14:textId="5FA3D19A" w:rsidR="00D46823" w:rsidRPr="00665864" w:rsidRDefault="00CC0E7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1 5</w:t>
            </w:r>
            <w:r w:rsidR="00C20D31" w:rsidRPr="00665864">
              <w:rPr>
                <w:bCs/>
                <w:sz w:val="28"/>
                <w:szCs w:val="28"/>
                <w:lang w:val="uk-UA"/>
              </w:rPr>
              <w:t>00,0</w:t>
            </w:r>
            <w:r w:rsidR="00D46823" w:rsidRPr="00665864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14:paraId="790CA94E" w14:textId="77777777" w:rsidR="00D46823" w:rsidRPr="00665864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665864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14:paraId="17372929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67163B21" w14:textId="77777777" w:rsidR="00B33C3F" w:rsidRPr="00364E96" w:rsidRDefault="00B33C3F" w:rsidP="00B33C3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64E96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5AE7405F" w14:textId="4E85B3F5" w:rsidR="00B33C3F" w:rsidRDefault="00B33C3F" w:rsidP="00B33C3F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64E96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водоканал» Глухівської міської ради (</w:t>
      </w:r>
      <w:r>
        <w:rPr>
          <w:spacing w:val="-4"/>
          <w:sz w:val="28"/>
          <w:szCs w:val="28"/>
          <w:lang w:val="uk-UA"/>
        </w:rPr>
        <w:t>на</w:t>
      </w:r>
      <w:r w:rsidRPr="00364E96">
        <w:rPr>
          <w:spacing w:val="-4"/>
          <w:sz w:val="28"/>
          <w:szCs w:val="28"/>
          <w:lang w:val="uk-UA"/>
        </w:rPr>
        <w:t xml:space="preserve">далі - Водоканал) є надання послуг організаціям, підприємствам та населенню міста Глухова по водопостачанню та водовідведенню. </w:t>
      </w:r>
      <w:r w:rsidR="00E36744" w:rsidRPr="00364E96">
        <w:rPr>
          <w:spacing w:val="-4"/>
          <w:sz w:val="28"/>
          <w:szCs w:val="28"/>
          <w:lang w:val="uk-UA"/>
        </w:rPr>
        <w:t xml:space="preserve">Водоканал </w:t>
      </w:r>
      <w:r w:rsidRPr="00364E96">
        <w:rPr>
          <w:spacing w:val="-4"/>
          <w:sz w:val="28"/>
          <w:szCs w:val="28"/>
          <w:lang w:val="uk-UA"/>
        </w:rPr>
        <w:t>працює з 1986 року</w:t>
      </w:r>
      <w:r w:rsidRPr="0031128F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та</w:t>
      </w:r>
      <w:r w:rsidRPr="0031128F">
        <w:rPr>
          <w:spacing w:val="-4"/>
          <w:sz w:val="28"/>
          <w:szCs w:val="28"/>
          <w:lang w:val="uk-UA"/>
        </w:rPr>
        <w:t xml:space="preserve"> є стратегічно важливим підприємством для Глухівської міської </w:t>
      </w:r>
      <w:r>
        <w:rPr>
          <w:spacing w:val="-4"/>
          <w:sz w:val="28"/>
          <w:szCs w:val="28"/>
          <w:lang w:val="uk-UA"/>
        </w:rPr>
        <w:t>ради</w:t>
      </w:r>
      <w:r w:rsidRPr="00364E96">
        <w:rPr>
          <w:spacing w:val="-4"/>
          <w:sz w:val="28"/>
          <w:szCs w:val="28"/>
          <w:lang w:val="uk-UA"/>
        </w:rPr>
        <w:t xml:space="preserve">. </w:t>
      </w:r>
    </w:p>
    <w:p w14:paraId="0C3E7EF5" w14:textId="10DB85E1" w:rsidR="00F4229F" w:rsidRPr="00665864" w:rsidRDefault="00F4229F" w:rsidP="00B33C3F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Станом на 01.06.2022 практично 95% міста забезпечено водою з централізованого водогону.</w:t>
      </w:r>
    </w:p>
    <w:p w14:paraId="54993D84" w14:textId="1340BC66" w:rsidR="00F4229F" w:rsidRPr="00665864" w:rsidRDefault="00F4229F" w:rsidP="00B33C3F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На даний момент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обслуговує близько 12 тис. абонентів.</w:t>
      </w:r>
    </w:p>
    <w:p w14:paraId="65883E8F" w14:textId="77777777" w:rsidR="00B33C3F" w:rsidRPr="00B33C3F" w:rsidRDefault="00B33C3F" w:rsidP="00B33C3F">
      <w:pPr>
        <w:pStyle w:val="a8"/>
        <w:ind w:right="-2" w:firstLine="709"/>
        <w:rPr>
          <w:sz w:val="28"/>
          <w:szCs w:val="28"/>
          <w:lang w:eastAsia="ru-RU"/>
        </w:rPr>
      </w:pPr>
      <w:r w:rsidRPr="00B33C3F">
        <w:rPr>
          <w:sz w:val="28"/>
          <w:szCs w:val="28"/>
          <w:lang w:eastAsia="ru-RU"/>
        </w:rPr>
        <w:t>Для цього Водоканал має в своєму розпорядженні три каналізаційних насосних станції загальною потужністю до 12 тис. м3/добу.</w:t>
      </w:r>
    </w:p>
    <w:p w14:paraId="36D4EADC" w14:textId="77777777" w:rsidR="00B33C3F" w:rsidRPr="00B33C3F" w:rsidRDefault="00B33C3F" w:rsidP="00B33C3F">
      <w:pPr>
        <w:pStyle w:val="a8"/>
        <w:ind w:right="-2" w:firstLine="709"/>
        <w:rPr>
          <w:sz w:val="28"/>
          <w:szCs w:val="28"/>
          <w:lang w:eastAsia="ru-RU"/>
        </w:rPr>
      </w:pPr>
      <w:r w:rsidRPr="00B33C3F">
        <w:rPr>
          <w:sz w:val="28"/>
          <w:szCs w:val="28"/>
          <w:lang w:eastAsia="ru-RU"/>
        </w:rPr>
        <w:t xml:space="preserve">До основних засобів водопостачання відносяться: головний водозабір, який складається з 4-х станцій: першого підйому води з глибини 120 м; станції другого підйому, потужністю 12,2 тис.м3/добу; резервуару місткістю 3000 тис.м3; електричної підстанції. </w:t>
      </w:r>
    </w:p>
    <w:p w14:paraId="2142DDE1" w14:textId="77777777" w:rsidR="00B33C3F" w:rsidRPr="00B33C3F" w:rsidRDefault="00B33C3F" w:rsidP="00B33C3F">
      <w:pPr>
        <w:pStyle w:val="a8"/>
        <w:ind w:right="-2" w:firstLine="709"/>
        <w:rPr>
          <w:sz w:val="28"/>
          <w:szCs w:val="28"/>
          <w:lang w:eastAsia="ru-RU"/>
        </w:rPr>
      </w:pPr>
      <w:r w:rsidRPr="00B33C3F">
        <w:rPr>
          <w:sz w:val="28"/>
          <w:szCs w:val="28"/>
          <w:lang w:eastAsia="ru-RU"/>
        </w:rPr>
        <w:t>З водозабору вода подається в місто по водоводах Д-600 мм, Д-500 мм і Д-300 мм.</w:t>
      </w:r>
    </w:p>
    <w:p w14:paraId="7BD72941" w14:textId="1D46C00E" w:rsidR="00FF5B42" w:rsidRPr="00665864" w:rsidRDefault="00B33C3F" w:rsidP="00B33C3F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B33C3F">
        <w:rPr>
          <w:sz w:val="28"/>
          <w:szCs w:val="28"/>
          <w:lang w:eastAsia="ru-RU"/>
        </w:rPr>
        <w:t>Водопровідна мережа міста складає 90,1 км водогонів різного діаметру. На водопровідних мережах встановлено 148 водорозбірних колонок, 90 пожежних гідрантів та 3096 оглядових колодязів.</w:t>
      </w:r>
    </w:p>
    <w:p w14:paraId="554DF0DA" w14:textId="4609AA4D" w:rsidR="001902D6" w:rsidRPr="00665864" w:rsidRDefault="001902D6" w:rsidP="00B33C3F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665864">
        <w:rPr>
          <w:spacing w:val="-2"/>
          <w:sz w:val="28"/>
          <w:szCs w:val="28"/>
          <w:lang w:eastAsia="ru-RU"/>
        </w:rPr>
        <w:t>Для забезпечення виконання статутних завдань комунальні підприємства нерідко потребують залучення додаткового фінансування, яке сприятиме стабілізації їх фінансово-господарської діяльності, покращенню стану розрахунків, більш ефективному використанню майна міської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14:paraId="712856EA" w14:textId="47CB897E" w:rsidR="002E04DE" w:rsidRPr="00665864" w:rsidRDefault="001902D6" w:rsidP="00FF5B42">
      <w:pPr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ab/>
      </w:r>
      <w:r w:rsidR="002E04DE" w:rsidRPr="00665864">
        <w:rPr>
          <w:spacing w:val="-2"/>
          <w:sz w:val="28"/>
          <w:szCs w:val="28"/>
          <w:lang w:val="uk-UA"/>
        </w:rPr>
        <w:t xml:space="preserve">У зв`язку з ситуацією в Україні </w:t>
      </w:r>
      <w:r w:rsidR="00B33C3F">
        <w:rPr>
          <w:spacing w:val="-2"/>
          <w:sz w:val="28"/>
          <w:szCs w:val="28"/>
          <w:lang w:val="uk-UA"/>
        </w:rPr>
        <w:t>Водоканал</w:t>
      </w:r>
      <w:r w:rsidR="002E04DE" w:rsidRPr="00665864">
        <w:rPr>
          <w:spacing w:val="-2"/>
          <w:sz w:val="28"/>
          <w:szCs w:val="28"/>
          <w:lang w:val="uk-UA"/>
        </w:rPr>
        <w:t xml:space="preserve">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Коштів, що надходять на рахунки </w:t>
      </w:r>
      <w:r w:rsidR="00E36744">
        <w:rPr>
          <w:spacing w:val="-2"/>
          <w:sz w:val="28"/>
          <w:szCs w:val="28"/>
          <w:lang w:val="uk-UA"/>
        </w:rPr>
        <w:t>Водоканалу</w:t>
      </w:r>
      <w:r w:rsidR="002E04DE" w:rsidRPr="00665864">
        <w:rPr>
          <w:spacing w:val="-2"/>
          <w:sz w:val="28"/>
          <w:szCs w:val="28"/>
          <w:lang w:val="uk-UA"/>
        </w:rPr>
        <w:t xml:space="preserve">, не вистачає на сплату навіть мінімально необхідних платежів. Несвоєчасна оплата за </w:t>
      </w:r>
      <w:r w:rsidR="00E665D0" w:rsidRPr="00665864">
        <w:rPr>
          <w:spacing w:val="-2"/>
          <w:sz w:val="28"/>
          <w:szCs w:val="28"/>
          <w:lang w:val="uk-UA"/>
        </w:rPr>
        <w:t>податковими зобов’язаннями</w:t>
      </w:r>
      <w:r w:rsidR="002E04DE" w:rsidRPr="00665864">
        <w:rPr>
          <w:spacing w:val="-2"/>
          <w:sz w:val="28"/>
          <w:szCs w:val="28"/>
          <w:lang w:val="uk-UA"/>
        </w:rPr>
        <w:t xml:space="preserve">, зобов’язаннями зі сплати за спожиті енергоносії, інших складових витрат </w:t>
      </w:r>
      <w:r w:rsidR="00B33C3F">
        <w:rPr>
          <w:spacing w:val="-2"/>
          <w:sz w:val="28"/>
          <w:szCs w:val="28"/>
          <w:lang w:val="uk-UA"/>
        </w:rPr>
        <w:t>п</w:t>
      </w:r>
      <w:r w:rsidR="002E04DE" w:rsidRPr="00665864">
        <w:rPr>
          <w:spacing w:val="-2"/>
          <w:sz w:val="28"/>
          <w:szCs w:val="28"/>
          <w:lang w:val="uk-UA"/>
        </w:rPr>
        <w:t>ідприємства може призвести до нарахування значних штрафних санкцій та п</w:t>
      </w:r>
      <w:r w:rsidR="00E665D0" w:rsidRPr="00665864">
        <w:rPr>
          <w:spacing w:val="-2"/>
          <w:sz w:val="28"/>
          <w:szCs w:val="28"/>
          <w:lang w:val="uk-UA"/>
        </w:rPr>
        <w:t>ені і, відповідно, до</w:t>
      </w:r>
      <w:r w:rsidR="002E04DE" w:rsidRPr="00665864">
        <w:rPr>
          <w:spacing w:val="-2"/>
          <w:sz w:val="28"/>
          <w:szCs w:val="28"/>
          <w:lang w:val="uk-UA"/>
        </w:rPr>
        <w:t xml:space="preserve"> збитків підприємств.</w:t>
      </w:r>
    </w:p>
    <w:p w14:paraId="2A6F4BFC" w14:textId="048C2248" w:rsidR="002E04DE" w:rsidRPr="00665864" w:rsidRDefault="002E04DE" w:rsidP="002E04DE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lastRenderedPageBreak/>
        <w:t xml:space="preserve">Вищенаведені чинники призводять до зменшення у </w:t>
      </w:r>
      <w:r w:rsidR="00B33C3F">
        <w:rPr>
          <w:spacing w:val="-2"/>
          <w:sz w:val="28"/>
          <w:szCs w:val="28"/>
          <w:lang w:val="uk-UA"/>
        </w:rPr>
        <w:t>Водоканалу</w:t>
      </w:r>
      <w:r w:rsidRPr="00665864">
        <w:rPr>
          <w:spacing w:val="-2"/>
          <w:sz w:val="28"/>
          <w:szCs w:val="28"/>
          <w:lang w:val="uk-UA"/>
        </w:rPr>
        <w:t xml:space="preserve"> власних </w:t>
      </w:r>
      <w:r w:rsidRPr="00665864">
        <w:rPr>
          <w:bCs/>
          <w:spacing w:val="-2"/>
          <w:sz w:val="28"/>
          <w:szCs w:val="28"/>
          <w:lang w:val="uk-UA"/>
        </w:rPr>
        <w:t>обігових коштів</w:t>
      </w:r>
      <w:r w:rsidRPr="00665864">
        <w:rPr>
          <w:spacing w:val="-2"/>
          <w:sz w:val="28"/>
          <w:szCs w:val="28"/>
          <w:lang w:val="uk-UA"/>
        </w:rPr>
        <w:t xml:space="preserve"> для забезпечення належного централізованого водопостачання, водовідведення (на плату за енергоносії, платежів до бюджету, придбання матеріалів для виконання робіт по утриманн</w:t>
      </w:r>
      <w:r w:rsidR="00E36744">
        <w:rPr>
          <w:spacing w:val="-2"/>
          <w:sz w:val="28"/>
          <w:szCs w:val="28"/>
          <w:lang w:val="uk-UA"/>
        </w:rPr>
        <w:t>ю та оновленню інженерних мереж</w:t>
      </w:r>
      <w:r w:rsidRPr="00665864">
        <w:rPr>
          <w:spacing w:val="-2"/>
          <w:sz w:val="28"/>
          <w:szCs w:val="28"/>
          <w:lang w:val="uk-UA"/>
        </w:rPr>
        <w:t xml:space="preserve"> по підготовці до роботи в осінньо-зимовий період, придбання необхідних технічних засобів, оновлення матеріальної бази підприємства та інші).</w:t>
      </w:r>
    </w:p>
    <w:p w14:paraId="2C0E241E" w14:textId="4ADAFB46" w:rsidR="00AE7ADC" w:rsidRPr="00665864" w:rsidRDefault="00FF5B42" w:rsidP="00D317E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>Дільниця водозабору б</w:t>
      </w:r>
      <w:r w:rsidR="00AE7ADC" w:rsidRPr="00665864">
        <w:rPr>
          <w:spacing w:val="-2"/>
          <w:sz w:val="28"/>
          <w:szCs w:val="28"/>
          <w:lang w:val="uk-UA"/>
        </w:rPr>
        <w:t>у</w:t>
      </w:r>
      <w:r w:rsidR="002E04DE" w:rsidRPr="00665864">
        <w:rPr>
          <w:spacing w:val="-2"/>
          <w:sz w:val="28"/>
          <w:szCs w:val="28"/>
          <w:lang w:val="uk-UA"/>
        </w:rPr>
        <w:t>ла</w:t>
      </w:r>
      <w:r w:rsidR="00AE7ADC" w:rsidRPr="00665864">
        <w:rPr>
          <w:spacing w:val="-2"/>
          <w:sz w:val="28"/>
          <w:szCs w:val="28"/>
          <w:lang w:val="uk-UA"/>
        </w:rPr>
        <w:t xml:space="preserve"> збудован</w:t>
      </w:r>
      <w:r w:rsidR="00E36744">
        <w:rPr>
          <w:spacing w:val="-2"/>
          <w:sz w:val="28"/>
          <w:szCs w:val="28"/>
          <w:lang w:val="uk-UA"/>
        </w:rPr>
        <w:t>а в 1984 році</w:t>
      </w:r>
      <w:r w:rsidR="002E04DE" w:rsidRPr="00665864">
        <w:rPr>
          <w:spacing w:val="-2"/>
          <w:sz w:val="28"/>
          <w:szCs w:val="28"/>
          <w:lang w:val="uk-UA"/>
        </w:rPr>
        <w:t xml:space="preserve"> </w:t>
      </w:r>
      <w:r w:rsidR="00E36744">
        <w:rPr>
          <w:spacing w:val="-2"/>
          <w:sz w:val="28"/>
          <w:szCs w:val="28"/>
          <w:lang w:val="uk-UA"/>
        </w:rPr>
        <w:t>та</w:t>
      </w:r>
      <w:r w:rsidRPr="00665864">
        <w:rPr>
          <w:spacing w:val="-2"/>
          <w:sz w:val="28"/>
          <w:szCs w:val="28"/>
          <w:lang w:val="uk-UA"/>
        </w:rPr>
        <w:t xml:space="preserve"> оснащена </w:t>
      </w:r>
      <w:proofErr w:type="spellStart"/>
      <w:r w:rsidR="00AE7ADC" w:rsidRPr="00665864">
        <w:rPr>
          <w:spacing w:val="-2"/>
          <w:sz w:val="28"/>
          <w:szCs w:val="28"/>
          <w:lang w:val="uk-UA"/>
        </w:rPr>
        <w:t>занурювальними</w:t>
      </w:r>
      <w:proofErr w:type="spellEnd"/>
      <w:r w:rsidR="00AE7ADC" w:rsidRPr="00665864">
        <w:rPr>
          <w:spacing w:val="-2"/>
          <w:sz w:val="28"/>
          <w:szCs w:val="28"/>
          <w:lang w:val="uk-UA"/>
        </w:rPr>
        <w:t xml:space="preserve"> насосами того часу, які на сьогоднішній день є </w:t>
      </w:r>
      <w:proofErr w:type="spellStart"/>
      <w:r w:rsidR="00AE7ADC" w:rsidRPr="00665864">
        <w:rPr>
          <w:spacing w:val="-2"/>
          <w:sz w:val="28"/>
          <w:szCs w:val="28"/>
          <w:lang w:val="uk-UA"/>
        </w:rPr>
        <w:t>енергозатратними</w:t>
      </w:r>
      <w:proofErr w:type="spellEnd"/>
      <w:r w:rsidR="00D317E4" w:rsidRPr="00665864">
        <w:rPr>
          <w:spacing w:val="-2"/>
          <w:sz w:val="28"/>
          <w:szCs w:val="28"/>
          <w:lang w:val="uk-UA"/>
        </w:rPr>
        <w:t>. Так, добове споживання електроенергії чотирма насосами складає 1283 кВт/год. При заміні насосів на свердловинах №2,3,4 новими насосами ЕЦВ 10(160х35) з потужністю електродвигунів 22 кВт/год, споживання ел</w:t>
      </w:r>
      <w:r w:rsidR="002E04DE" w:rsidRPr="00665864">
        <w:rPr>
          <w:spacing w:val="-2"/>
          <w:sz w:val="28"/>
          <w:szCs w:val="28"/>
          <w:lang w:val="uk-UA"/>
        </w:rPr>
        <w:t>е</w:t>
      </w:r>
      <w:r w:rsidR="00D317E4" w:rsidRPr="00665864">
        <w:rPr>
          <w:spacing w:val="-2"/>
          <w:sz w:val="28"/>
          <w:szCs w:val="28"/>
          <w:lang w:val="uk-UA"/>
        </w:rPr>
        <w:t xml:space="preserve">ктроенергії </w:t>
      </w:r>
      <w:r w:rsidRPr="00665864">
        <w:rPr>
          <w:spacing w:val="-2"/>
          <w:sz w:val="28"/>
          <w:szCs w:val="28"/>
          <w:lang w:val="uk-UA"/>
        </w:rPr>
        <w:t xml:space="preserve">чотирма </w:t>
      </w:r>
      <w:r w:rsidR="00D317E4" w:rsidRPr="00665864">
        <w:rPr>
          <w:spacing w:val="-2"/>
          <w:sz w:val="28"/>
          <w:szCs w:val="28"/>
          <w:lang w:val="uk-UA"/>
        </w:rPr>
        <w:t>насосами складе 880 кВт/год, різниця 403 кВт/год за добу, або 12090 кВт/год за місяць, що в грошовому еквіваленті становить біля 70,0 тис грн за місяць.</w:t>
      </w:r>
    </w:p>
    <w:p w14:paraId="58EAEFC9" w14:textId="593D45F1" w:rsidR="0093635D" w:rsidRPr="00665864" w:rsidRDefault="0093635D" w:rsidP="00D317E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>Мережа водогону не дає можливості при аварійних ситуаціях перекривати локально дільницю з поривом, так як не містить запірної арматури.</w:t>
      </w:r>
    </w:p>
    <w:p w14:paraId="548DFFB6" w14:textId="4DE69C26" w:rsidR="001902D6" w:rsidRPr="00665864" w:rsidRDefault="001902D6" w:rsidP="001902D6">
      <w:pPr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ab/>
      </w:r>
      <w:r w:rsidR="0093635D" w:rsidRPr="00665864">
        <w:rPr>
          <w:spacing w:val="-2"/>
          <w:sz w:val="28"/>
          <w:szCs w:val="28"/>
          <w:lang w:val="uk-UA"/>
        </w:rPr>
        <w:t xml:space="preserve">Негайного вирішення потребує </w:t>
      </w:r>
      <w:r w:rsidR="00B33C3F">
        <w:rPr>
          <w:spacing w:val="-2"/>
          <w:sz w:val="28"/>
          <w:szCs w:val="28"/>
          <w:lang w:val="uk-UA"/>
        </w:rPr>
        <w:t xml:space="preserve">питання </w:t>
      </w:r>
      <w:r w:rsidR="00E36744">
        <w:rPr>
          <w:spacing w:val="-2"/>
          <w:sz w:val="28"/>
          <w:szCs w:val="28"/>
          <w:lang w:val="uk-UA"/>
        </w:rPr>
        <w:t xml:space="preserve">із </w:t>
      </w:r>
      <w:r w:rsidR="00B33C3F" w:rsidRPr="00665864">
        <w:rPr>
          <w:spacing w:val="-2"/>
          <w:sz w:val="28"/>
          <w:szCs w:val="28"/>
          <w:lang w:val="uk-UA"/>
        </w:rPr>
        <w:t xml:space="preserve">заміни залізобетонних кришок та люків </w:t>
      </w:r>
      <w:r w:rsidR="0093635D" w:rsidRPr="00665864">
        <w:rPr>
          <w:spacing w:val="-2"/>
          <w:sz w:val="28"/>
          <w:szCs w:val="28"/>
          <w:lang w:val="uk-UA"/>
        </w:rPr>
        <w:t>каналізаційн</w:t>
      </w:r>
      <w:r w:rsidR="00B33C3F">
        <w:rPr>
          <w:spacing w:val="-2"/>
          <w:sz w:val="28"/>
          <w:szCs w:val="28"/>
          <w:lang w:val="uk-UA"/>
        </w:rPr>
        <w:t>ої</w:t>
      </w:r>
      <w:r w:rsidR="0093635D" w:rsidRPr="00665864">
        <w:rPr>
          <w:spacing w:val="-2"/>
          <w:sz w:val="28"/>
          <w:szCs w:val="28"/>
          <w:lang w:val="uk-UA"/>
        </w:rPr>
        <w:t xml:space="preserve"> мереж</w:t>
      </w:r>
      <w:r w:rsidR="00B33C3F">
        <w:rPr>
          <w:spacing w:val="-2"/>
          <w:sz w:val="28"/>
          <w:szCs w:val="28"/>
          <w:lang w:val="uk-UA"/>
        </w:rPr>
        <w:t>і</w:t>
      </w:r>
      <w:r w:rsidR="0093635D" w:rsidRPr="00665864">
        <w:rPr>
          <w:spacing w:val="-2"/>
          <w:sz w:val="28"/>
          <w:szCs w:val="28"/>
          <w:lang w:val="uk-UA"/>
        </w:rPr>
        <w:t>.</w:t>
      </w:r>
    </w:p>
    <w:p w14:paraId="6697CC8C" w14:textId="50745980" w:rsidR="001902D6" w:rsidRPr="00665864" w:rsidRDefault="001902D6" w:rsidP="001902D6">
      <w:pPr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            </w:t>
      </w:r>
      <w:r w:rsidR="0093635D" w:rsidRPr="00665864">
        <w:rPr>
          <w:spacing w:val="-2"/>
          <w:sz w:val="28"/>
          <w:szCs w:val="28"/>
          <w:lang w:val="uk-UA"/>
        </w:rPr>
        <w:t>Оновлення потребують два трансформатори силові ТМ(Г)–400 10/04 на дільницях водозабору та очисних споруд.</w:t>
      </w:r>
    </w:p>
    <w:p w14:paraId="3A73963A" w14:textId="77777777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F56F1D4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3. Мета Програми</w:t>
      </w:r>
    </w:p>
    <w:p w14:paraId="0DED567C" w14:textId="4F691378" w:rsidR="00FB6D7F" w:rsidRPr="00665864" w:rsidRDefault="00D46823" w:rsidP="00FB6D7F">
      <w:pPr>
        <w:ind w:firstLine="709"/>
        <w:jc w:val="both"/>
        <w:rPr>
          <w:lang w:val="uk-UA"/>
        </w:rPr>
      </w:pPr>
      <w:r w:rsidRPr="00665864">
        <w:rPr>
          <w:sz w:val="28"/>
          <w:szCs w:val="28"/>
          <w:lang w:val="uk-UA"/>
        </w:rPr>
        <w:t xml:space="preserve">Головною метою Програми є забезпечення </w:t>
      </w:r>
      <w:r w:rsidR="00FB6D7F" w:rsidRPr="00665864">
        <w:rPr>
          <w:sz w:val="28"/>
          <w:szCs w:val="28"/>
          <w:lang w:val="uk-UA"/>
        </w:rPr>
        <w:t>надійного та безперебійного функціонування</w:t>
      </w:r>
      <w:r w:rsidRPr="00665864">
        <w:rPr>
          <w:sz w:val="28"/>
          <w:szCs w:val="28"/>
          <w:lang w:val="uk-UA"/>
        </w:rPr>
        <w:t xml:space="preserve"> </w:t>
      </w:r>
      <w:r w:rsidR="00B33C3F">
        <w:rPr>
          <w:sz w:val="28"/>
          <w:szCs w:val="28"/>
          <w:lang w:val="uk-UA"/>
        </w:rPr>
        <w:t>Водоканалу</w:t>
      </w:r>
      <w:r w:rsidR="00FB6D7F" w:rsidRPr="00665864">
        <w:rPr>
          <w:lang w:val="uk-UA" w:eastAsia="uk-UA"/>
        </w:rPr>
        <w:t>.</w:t>
      </w:r>
    </w:p>
    <w:p w14:paraId="2E8595DD" w14:textId="77777777" w:rsidR="00FB6D7F" w:rsidRPr="00665864" w:rsidRDefault="00FB6D7F" w:rsidP="00FB6D7F">
      <w:pPr>
        <w:jc w:val="both"/>
        <w:rPr>
          <w:sz w:val="28"/>
          <w:szCs w:val="28"/>
          <w:lang w:val="uk-UA"/>
        </w:rPr>
      </w:pPr>
    </w:p>
    <w:p w14:paraId="1E16B171" w14:textId="7FC0B21F" w:rsidR="00D46823" w:rsidRPr="00665864" w:rsidRDefault="00E36744" w:rsidP="00D46823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D46823" w:rsidRPr="00665864">
        <w:rPr>
          <w:b/>
          <w:bCs/>
          <w:sz w:val="28"/>
          <w:szCs w:val="28"/>
          <w:lang w:val="uk-UA"/>
        </w:rPr>
        <w:t>. Засоби розв’язання проблем та джерела фінансування</w:t>
      </w:r>
    </w:p>
    <w:p w14:paraId="67A20A0D" w14:textId="5A6BB797" w:rsidR="00D46823" w:rsidRPr="00665864" w:rsidRDefault="00B33C3F" w:rsidP="00D46823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 w:rsidR="00E36744"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 xml:space="preserve">внесків до статутного капіталу за рахунок коштів бюджету розвитку. </w:t>
      </w:r>
      <w:r w:rsidR="00D46823" w:rsidRPr="00665864">
        <w:rPr>
          <w:sz w:val="28"/>
          <w:szCs w:val="28"/>
          <w:lang w:val="uk-UA"/>
        </w:rPr>
        <w:t xml:space="preserve">Одержані кошти </w:t>
      </w:r>
      <w:r w:rsidR="00D46823" w:rsidRPr="00665864">
        <w:rPr>
          <w:spacing w:val="-4"/>
          <w:sz w:val="28"/>
          <w:szCs w:val="28"/>
          <w:lang w:val="uk-UA"/>
        </w:rPr>
        <w:t>Водоканал</w:t>
      </w:r>
      <w:r w:rsidR="00D46823" w:rsidRPr="00665864">
        <w:rPr>
          <w:sz w:val="28"/>
          <w:szCs w:val="28"/>
          <w:lang w:val="uk-UA"/>
        </w:rPr>
        <w:t xml:space="preserve"> спрямує на придбання </w:t>
      </w:r>
      <w:r w:rsidR="00FB6D7F" w:rsidRPr="00665864">
        <w:rPr>
          <w:sz w:val="28"/>
          <w:szCs w:val="28"/>
          <w:lang w:val="uk-UA"/>
        </w:rPr>
        <w:t xml:space="preserve">основних засобів, </w:t>
      </w:r>
      <w:r w:rsidR="00D46823" w:rsidRPr="00665864">
        <w:rPr>
          <w:sz w:val="28"/>
          <w:szCs w:val="28"/>
          <w:lang w:val="uk-UA"/>
        </w:rPr>
        <w:t xml:space="preserve">обладнання та механізмів підприємства, які необхідні для </w:t>
      </w:r>
      <w:r w:rsidR="00FB6D7F" w:rsidRPr="00665864">
        <w:rPr>
          <w:sz w:val="28"/>
          <w:szCs w:val="28"/>
          <w:lang w:val="uk-UA"/>
        </w:rPr>
        <w:t>безперебі</w:t>
      </w:r>
      <w:r w:rsidR="00C33758" w:rsidRPr="00665864">
        <w:rPr>
          <w:sz w:val="28"/>
          <w:szCs w:val="28"/>
          <w:lang w:val="uk-UA"/>
        </w:rPr>
        <w:t>й</w:t>
      </w:r>
      <w:r w:rsidR="00FB6D7F" w:rsidRPr="00665864">
        <w:rPr>
          <w:sz w:val="28"/>
          <w:szCs w:val="28"/>
          <w:lang w:val="uk-UA"/>
        </w:rPr>
        <w:t>ного та якісного надання послуг з водопостачання та водовідведення, оплати за енергоносії</w:t>
      </w:r>
      <w:r w:rsidR="00D46823" w:rsidRPr="00665864">
        <w:rPr>
          <w:sz w:val="28"/>
          <w:szCs w:val="28"/>
          <w:lang w:val="uk-UA"/>
        </w:rPr>
        <w:t>.</w:t>
      </w:r>
    </w:p>
    <w:p w14:paraId="4E6871EF" w14:textId="2BA16250" w:rsidR="00D46823" w:rsidRPr="00665864" w:rsidRDefault="00D46823" w:rsidP="00D46823">
      <w:pPr>
        <w:ind w:firstLine="709"/>
        <w:contextualSpacing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 w:rsidR="00B33C3F"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792A4FD6" w14:textId="40A31A29" w:rsidR="00FB6D7F" w:rsidRPr="00665864" w:rsidRDefault="00E665D0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>С</w:t>
      </w:r>
      <w:r w:rsidR="00D46823" w:rsidRPr="00665864">
        <w:rPr>
          <w:spacing w:val="-2"/>
          <w:sz w:val="28"/>
          <w:szCs w:val="28"/>
          <w:lang w:val="uk-UA"/>
        </w:rPr>
        <w:t xml:space="preserve">ума фінансової підтримки складає </w:t>
      </w:r>
      <w:r w:rsidR="00CC0E73">
        <w:rPr>
          <w:spacing w:val="-2"/>
          <w:sz w:val="28"/>
          <w:szCs w:val="28"/>
          <w:lang w:val="uk-UA"/>
        </w:rPr>
        <w:t>1 5</w:t>
      </w:r>
      <w:r w:rsidR="00FB6D7F" w:rsidRPr="00665864">
        <w:rPr>
          <w:spacing w:val="-2"/>
          <w:sz w:val="28"/>
          <w:szCs w:val="28"/>
          <w:lang w:val="uk-UA"/>
        </w:rPr>
        <w:t>00,0</w:t>
      </w:r>
      <w:r w:rsidR="00D46823" w:rsidRPr="00665864">
        <w:rPr>
          <w:spacing w:val="-2"/>
          <w:sz w:val="28"/>
          <w:szCs w:val="28"/>
          <w:lang w:val="uk-UA"/>
        </w:rPr>
        <w:t xml:space="preserve"> тис. грн, із них: </w:t>
      </w:r>
    </w:p>
    <w:p w14:paraId="46BFF953" w14:textId="291B4599" w:rsidR="00FB6D7F" w:rsidRPr="00665864" w:rsidRDefault="00FB6D7F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- придбання </w:t>
      </w:r>
      <w:r w:rsidR="00B33C3F">
        <w:rPr>
          <w:spacing w:val="-2"/>
          <w:sz w:val="28"/>
          <w:szCs w:val="28"/>
          <w:lang w:val="uk-UA"/>
        </w:rPr>
        <w:t xml:space="preserve">трьох </w:t>
      </w:r>
      <w:r w:rsidRPr="00665864">
        <w:rPr>
          <w:spacing w:val="-2"/>
          <w:sz w:val="28"/>
          <w:szCs w:val="28"/>
          <w:lang w:val="uk-UA"/>
        </w:rPr>
        <w:t xml:space="preserve">насосів </w:t>
      </w:r>
      <w:proofErr w:type="spellStart"/>
      <w:r w:rsidRPr="00665864">
        <w:rPr>
          <w:spacing w:val="-2"/>
          <w:sz w:val="28"/>
          <w:szCs w:val="28"/>
          <w:lang w:val="uk-UA"/>
        </w:rPr>
        <w:t>занурювальних</w:t>
      </w:r>
      <w:proofErr w:type="spellEnd"/>
      <w:r w:rsidRPr="00665864">
        <w:rPr>
          <w:spacing w:val="-2"/>
          <w:sz w:val="28"/>
          <w:szCs w:val="28"/>
          <w:lang w:val="uk-UA"/>
        </w:rPr>
        <w:t xml:space="preserve"> ЕЦВ 10 160/35 на дільницю водозабору –</w:t>
      </w:r>
      <w:r w:rsidR="00CA2F2B">
        <w:rPr>
          <w:spacing w:val="-2"/>
          <w:sz w:val="28"/>
          <w:szCs w:val="28"/>
          <w:lang w:val="uk-UA"/>
        </w:rPr>
        <w:t>3</w:t>
      </w:r>
      <w:r w:rsidR="00B33C3F">
        <w:rPr>
          <w:spacing w:val="-2"/>
          <w:sz w:val="28"/>
          <w:szCs w:val="28"/>
          <w:lang w:val="uk-UA"/>
        </w:rPr>
        <w:t>14,3 тис. грн</w:t>
      </w:r>
      <w:r w:rsidRPr="00665864">
        <w:rPr>
          <w:spacing w:val="-2"/>
          <w:sz w:val="28"/>
          <w:szCs w:val="28"/>
          <w:lang w:val="uk-UA"/>
        </w:rPr>
        <w:t>;</w:t>
      </w:r>
    </w:p>
    <w:p w14:paraId="0B2EFEBF" w14:textId="521E5CC3" w:rsidR="00C33758" w:rsidRPr="00665864" w:rsidRDefault="00FB6D7F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- придбання </w:t>
      </w:r>
      <w:r w:rsidR="00B33C3F">
        <w:rPr>
          <w:spacing w:val="-2"/>
          <w:sz w:val="28"/>
          <w:szCs w:val="28"/>
          <w:lang w:val="uk-UA"/>
        </w:rPr>
        <w:t xml:space="preserve">двох </w:t>
      </w:r>
      <w:r w:rsidRPr="00665864">
        <w:rPr>
          <w:spacing w:val="-2"/>
          <w:sz w:val="28"/>
          <w:szCs w:val="28"/>
          <w:lang w:val="uk-UA"/>
        </w:rPr>
        <w:t>трансформаторів силових ТМ(Г)-400 10/04</w:t>
      </w:r>
      <w:r w:rsidR="00C33758" w:rsidRPr="00665864">
        <w:rPr>
          <w:spacing w:val="-2"/>
          <w:sz w:val="28"/>
          <w:szCs w:val="28"/>
          <w:lang w:val="uk-UA"/>
        </w:rPr>
        <w:t xml:space="preserve"> на дільниці водозабору та очисних споруд</w:t>
      </w:r>
      <w:r w:rsidR="00B33C3F">
        <w:rPr>
          <w:spacing w:val="-2"/>
          <w:sz w:val="28"/>
          <w:szCs w:val="28"/>
          <w:lang w:val="uk-UA"/>
        </w:rPr>
        <w:t xml:space="preserve"> – 390,0 </w:t>
      </w:r>
      <w:proofErr w:type="spellStart"/>
      <w:r w:rsidR="00B33C3F">
        <w:rPr>
          <w:spacing w:val="-2"/>
          <w:sz w:val="28"/>
          <w:szCs w:val="28"/>
          <w:lang w:val="uk-UA"/>
        </w:rPr>
        <w:t>тис.грн</w:t>
      </w:r>
      <w:proofErr w:type="spellEnd"/>
      <w:r w:rsidR="00B33C3F">
        <w:rPr>
          <w:spacing w:val="-2"/>
          <w:sz w:val="28"/>
          <w:szCs w:val="28"/>
          <w:lang w:val="uk-UA"/>
        </w:rPr>
        <w:t>;</w:t>
      </w:r>
    </w:p>
    <w:p w14:paraId="4075D315" w14:textId="770598F6" w:rsidR="00AE6389" w:rsidRPr="00665864" w:rsidRDefault="00AE6389" w:rsidP="00AE6389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- оплата за енергоносії (активну електричну енергію, розподіл електричної енергії, реактивну електричну енергію) – </w:t>
      </w:r>
      <w:r w:rsidR="001138D1">
        <w:rPr>
          <w:spacing w:val="-2"/>
          <w:sz w:val="28"/>
          <w:szCs w:val="28"/>
          <w:lang w:val="uk-UA"/>
        </w:rPr>
        <w:t>7</w:t>
      </w:r>
      <w:r w:rsidRPr="00665864">
        <w:rPr>
          <w:spacing w:val="-2"/>
          <w:sz w:val="28"/>
          <w:szCs w:val="28"/>
          <w:lang w:val="uk-UA"/>
        </w:rPr>
        <w:t>95,</w:t>
      </w:r>
      <w:r w:rsidR="001138D1">
        <w:rPr>
          <w:spacing w:val="-2"/>
          <w:sz w:val="28"/>
          <w:szCs w:val="28"/>
          <w:lang w:val="uk-UA"/>
        </w:rPr>
        <w:t>7</w:t>
      </w:r>
      <w:r w:rsidRPr="00665864">
        <w:rPr>
          <w:spacing w:val="-2"/>
          <w:sz w:val="28"/>
          <w:szCs w:val="28"/>
          <w:lang w:val="uk-UA"/>
        </w:rPr>
        <w:t xml:space="preserve"> тис. грн.</w:t>
      </w:r>
    </w:p>
    <w:p w14:paraId="17E7B62B" w14:textId="71ECC686" w:rsidR="00D46823" w:rsidRPr="00665864" w:rsidRDefault="00E665D0" w:rsidP="00D46823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lastRenderedPageBreak/>
        <w:t>Суми є орієнтовними</w:t>
      </w:r>
      <w:r w:rsidR="00B33C3F">
        <w:rPr>
          <w:sz w:val="28"/>
          <w:szCs w:val="28"/>
          <w:lang w:val="uk-UA"/>
        </w:rPr>
        <w:t>,</w:t>
      </w:r>
      <w:r w:rsidR="00B33C3F" w:rsidRPr="00B33C3F">
        <w:t xml:space="preserve"> </w:t>
      </w:r>
      <w:r w:rsidR="00B33C3F" w:rsidRPr="00B33C3F">
        <w:rPr>
          <w:sz w:val="28"/>
          <w:szCs w:val="28"/>
          <w:lang w:val="uk-UA"/>
        </w:rPr>
        <w:t>включаю</w:t>
      </w:r>
      <w:r w:rsidR="00B33C3F">
        <w:rPr>
          <w:sz w:val="28"/>
          <w:szCs w:val="28"/>
          <w:lang w:val="uk-UA"/>
        </w:rPr>
        <w:t>ть</w:t>
      </w:r>
      <w:r w:rsidR="00B33C3F" w:rsidRPr="00B33C3F">
        <w:rPr>
          <w:sz w:val="28"/>
          <w:szCs w:val="28"/>
          <w:lang w:val="uk-UA"/>
        </w:rPr>
        <w:t xml:space="preserve"> витрати на податки та збори</w:t>
      </w:r>
      <w:r w:rsidRPr="00665864">
        <w:rPr>
          <w:sz w:val="28"/>
          <w:szCs w:val="28"/>
          <w:lang w:val="uk-UA"/>
        </w:rPr>
        <w:t>, п</w:t>
      </w:r>
      <w:r w:rsidR="00AE6389" w:rsidRPr="00665864">
        <w:rPr>
          <w:sz w:val="28"/>
          <w:szCs w:val="28"/>
          <w:lang w:val="uk-UA"/>
        </w:rPr>
        <w:t xml:space="preserve">ри недостатності </w:t>
      </w:r>
      <w:r w:rsidRPr="00665864">
        <w:rPr>
          <w:sz w:val="28"/>
          <w:szCs w:val="28"/>
          <w:lang w:val="uk-UA"/>
        </w:rPr>
        <w:t>виділеної фінансової підтримки</w:t>
      </w:r>
      <w:r w:rsidR="00AE6389" w:rsidRPr="00665864">
        <w:rPr>
          <w:sz w:val="28"/>
          <w:szCs w:val="28"/>
          <w:lang w:val="uk-UA"/>
        </w:rPr>
        <w:t xml:space="preserve"> нестача покривається власними коштами. </w:t>
      </w:r>
      <w:r w:rsidR="00E36744">
        <w:rPr>
          <w:sz w:val="28"/>
          <w:szCs w:val="28"/>
          <w:lang w:val="uk-UA"/>
        </w:rPr>
        <w:t xml:space="preserve"> </w:t>
      </w:r>
      <w:r w:rsidR="00D46823" w:rsidRPr="00665864">
        <w:rPr>
          <w:sz w:val="28"/>
          <w:szCs w:val="28"/>
          <w:lang w:val="uk-UA"/>
        </w:rPr>
        <w:t>Сума може коригуватись залежно від можливостей бюджету.</w:t>
      </w:r>
    </w:p>
    <w:p w14:paraId="2F444904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</w:p>
    <w:p w14:paraId="69B1FD89" w14:textId="6C2357C6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46823" w:rsidRPr="00665864">
        <w:rPr>
          <w:b/>
          <w:sz w:val="28"/>
          <w:szCs w:val="28"/>
          <w:lang w:val="uk-UA"/>
        </w:rPr>
        <w:t>. Організація виконання Програми</w:t>
      </w:r>
    </w:p>
    <w:p w14:paraId="6C585DDD" w14:textId="69354452" w:rsidR="00D46823" w:rsidRPr="00665864" w:rsidRDefault="00D46823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="00B33C3F">
        <w:rPr>
          <w:spacing w:val="-2"/>
          <w:sz w:val="28"/>
          <w:szCs w:val="28"/>
          <w:lang w:val="uk-UA"/>
        </w:rPr>
        <w:t>Водоканал</w:t>
      </w:r>
      <w:r w:rsidRPr="00665864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665864">
        <w:rPr>
          <w:spacing w:val="-2"/>
          <w:sz w:val="28"/>
          <w:szCs w:val="28"/>
          <w:lang w:val="uk-UA"/>
        </w:rPr>
        <w:t>.</w:t>
      </w:r>
    </w:p>
    <w:p w14:paraId="1515D31C" w14:textId="77777777" w:rsid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14:paraId="01509B56" w14:textId="75098F5E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Після отримання відповідного фінансування </w:t>
      </w:r>
      <w:r w:rsidR="00B33C3F">
        <w:rPr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організовує закупівлю необхідних </w:t>
      </w:r>
      <w:r w:rsidR="00E665D0" w:rsidRPr="00665864">
        <w:rPr>
          <w:sz w:val="28"/>
          <w:szCs w:val="28"/>
          <w:lang w:val="uk-UA"/>
        </w:rPr>
        <w:t xml:space="preserve">основних засобів, </w:t>
      </w:r>
      <w:r w:rsidR="00B33C3F">
        <w:rPr>
          <w:sz w:val="28"/>
          <w:szCs w:val="28"/>
          <w:lang w:val="uk-UA"/>
        </w:rPr>
        <w:t>устаткування</w:t>
      </w:r>
      <w:r w:rsidR="00E665D0" w:rsidRPr="00665864">
        <w:rPr>
          <w:sz w:val="28"/>
          <w:szCs w:val="28"/>
          <w:lang w:val="uk-UA"/>
        </w:rPr>
        <w:t>, оплату електроенергії</w:t>
      </w:r>
      <w:r w:rsidRPr="00665864">
        <w:rPr>
          <w:sz w:val="28"/>
          <w:szCs w:val="28"/>
          <w:lang w:val="uk-UA"/>
        </w:rPr>
        <w:t xml:space="preserve">, які необхідні для </w:t>
      </w:r>
      <w:r w:rsidR="00E665D0" w:rsidRPr="00665864">
        <w:rPr>
          <w:sz w:val="28"/>
          <w:szCs w:val="28"/>
          <w:lang w:val="uk-UA"/>
        </w:rPr>
        <w:t xml:space="preserve">забезпечення безперервного централізованого </w:t>
      </w:r>
      <w:r w:rsidRPr="00665864">
        <w:rPr>
          <w:sz w:val="28"/>
          <w:szCs w:val="28"/>
          <w:lang w:val="uk-UA"/>
        </w:rPr>
        <w:t>водопостачання та водовідведення, включаючи витрати на податки та збори.</w:t>
      </w:r>
    </w:p>
    <w:p w14:paraId="0C63F4A2" w14:textId="77777777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1AC9BC7" w14:textId="35F2623C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46823" w:rsidRPr="00665864">
        <w:rPr>
          <w:b/>
          <w:sz w:val="28"/>
          <w:szCs w:val="28"/>
          <w:lang w:val="uk-UA"/>
        </w:rPr>
        <w:t>. Очікувані результати від виконання Програми</w:t>
      </w:r>
    </w:p>
    <w:p w14:paraId="05E11E17" w14:textId="77777777" w:rsidR="00D46823" w:rsidRPr="00665864" w:rsidRDefault="00D46823" w:rsidP="00D4682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Реалізація Програми дасть змогу:</w:t>
      </w:r>
    </w:p>
    <w:p w14:paraId="284C0CBB" w14:textId="77777777" w:rsidR="00D46823" w:rsidRPr="00665864" w:rsidRDefault="00D46823" w:rsidP="00D4682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забезпечити стабільну роботу системи водопостачання та водовідведення міста Глухова;</w:t>
      </w:r>
    </w:p>
    <w:p w14:paraId="08913A81" w14:textId="3480BAAC" w:rsidR="00D46823" w:rsidRPr="00665864" w:rsidRDefault="00E665D0" w:rsidP="00D4682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забезпечить часткову модернізацію та оновлення матеріально-технічної бази підприємства</w:t>
      </w:r>
      <w:r w:rsidR="00D46823" w:rsidRPr="00665864">
        <w:rPr>
          <w:sz w:val="28"/>
          <w:szCs w:val="28"/>
          <w:lang w:val="uk-UA"/>
        </w:rPr>
        <w:t>.</w:t>
      </w:r>
    </w:p>
    <w:p w14:paraId="467E0ECD" w14:textId="77777777" w:rsidR="00D46823" w:rsidRPr="00665864" w:rsidRDefault="00D46823" w:rsidP="00D46823">
      <w:pPr>
        <w:ind w:firstLine="709"/>
        <w:jc w:val="both"/>
        <w:rPr>
          <w:strike/>
          <w:sz w:val="28"/>
          <w:szCs w:val="28"/>
          <w:lang w:val="uk-UA"/>
        </w:rPr>
      </w:pPr>
    </w:p>
    <w:p w14:paraId="6D0AA131" w14:textId="1CCF5E92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D46823" w:rsidRPr="00665864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4BD6C305" w14:textId="35DB5721" w:rsidR="00D46823" w:rsidRPr="00665864" w:rsidRDefault="00D46823" w:rsidP="00D46823">
      <w:pPr>
        <w:ind w:firstLine="709"/>
        <w:jc w:val="both"/>
        <w:rPr>
          <w:bCs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Координація виконання Програми покладається на</w:t>
      </w:r>
      <w:r w:rsidRPr="00665864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665864">
        <w:rPr>
          <w:bCs/>
          <w:sz w:val="28"/>
          <w:szCs w:val="28"/>
          <w:lang w:val="uk-UA"/>
        </w:rPr>
        <w:t>Кацюба</w:t>
      </w:r>
      <w:proofErr w:type="spellEnd"/>
      <w:r w:rsidRPr="00665864">
        <w:rPr>
          <w:bCs/>
          <w:sz w:val="28"/>
          <w:szCs w:val="28"/>
          <w:lang w:val="uk-UA"/>
        </w:rPr>
        <w:t xml:space="preserve"> З.Д.), якій </w:t>
      </w:r>
      <w:r w:rsidR="001F5F55" w:rsidRPr="00665864">
        <w:rPr>
          <w:bCs/>
          <w:sz w:val="28"/>
          <w:szCs w:val="28"/>
          <w:lang w:val="uk-UA"/>
        </w:rPr>
        <w:t>Водоканал</w:t>
      </w:r>
      <w:r w:rsidRPr="00665864">
        <w:rPr>
          <w:bCs/>
          <w:sz w:val="28"/>
          <w:szCs w:val="28"/>
          <w:lang w:val="uk-UA"/>
        </w:rPr>
        <w:t xml:space="preserve"> до </w:t>
      </w:r>
      <w:r w:rsidR="00E665D0" w:rsidRPr="00665864">
        <w:rPr>
          <w:bCs/>
          <w:sz w:val="28"/>
          <w:szCs w:val="28"/>
          <w:lang w:val="uk-UA"/>
        </w:rPr>
        <w:t>06</w:t>
      </w:r>
      <w:r w:rsidRPr="00665864">
        <w:rPr>
          <w:bCs/>
          <w:sz w:val="28"/>
          <w:szCs w:val="28"/>
          <w:lang w:val="uk-UA"/>
        </w:rPr>
        <w:t xml:space="preserve"> лютого 202</w:t>
      </w:r>
      <w:r w:rsidR="00E665D0" w:rsidRPr="00665864">
        <w:rPr>
          <w:bCs/>
          <w:sz w:val="28"/>
          <w:szCs w:val="28"/>
          <w:lang w:val="uk-UA"/>
        </w:rPr>
        <w:t>3</w:t>
      </w:r>
      <w:r w:rsidRPr="00665864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540B115B" w14:textId="245DECC1" w:rsidR="00F30F6C" w:rsidRPr="00665864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665864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1458C807" w14:textId="3229F360" w:rsidR="00FE070F" w:rsidRPr="00665864" w:rsidRDefault="00C1388A" w:rsidP="00E665D0">
      <w:pPr>
        <w:tabs>
          <w:tab w:val="left" w:pos="7088"/>
        </w:tabs>
        <w:rPr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D37A26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lang w:val="uk-UA"/>
        </w:rPr>
        <w:t xml:space="preserve"> </w:t>
      </w:r>
    </w:p>
    <w:p w14:paraId="3A16D4E4" w14:textId="5D41CA40" w:rsidR="008E1DA7" w:rsidRPr="00665864" w:rsidRDefault="008E1DA7" w:rsidP="00983ACF">
      <w:pPr>
        <w:rPr>
          <w:b/>
          <w:sz w:val="28"/>
          <w:szCs w:val="28"/>
          <w:lang w:val="uk-UA"/>
        </w:rPr>
      </w:pPr>
    </w:p>
    <w:sectPr w:rsidR="008E1DA7" w:rsidRPr="00665864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1138D1"/>
    <w:rsid w:val="001164CD"/>
    <w:rsid w:val="001268AD"/>
    <w:rsid w:val="001450ED"/>
    <w:rsid w:val="00153D93"/>
    <w:rsid w:val="001902D6"/>
    <w:rsid w:val="00192B09"/>
    <w:rsid w:val="001F5F55"/>
    <w:rsid w:val="00205523"/>
    <w:rsid w:val="00206006"/>
    <w:rsid w:val="002E04DE"/>
    <w:rsid w:val="00341540"/>
    <w:rsid w:val="003B69F0"/>
    <w:rsid w:val="003C121F"/>
    <w:rsid w:val="004142A1"/>
    <w:rsid w:val="004403BA"/>
    <w:rsid w:val="00441D5E"/>
    <w:rsid w:val="0046242C"/>
    <w:rsid w:val="004634F9"/>
    <w:rsid w:val="004A6B17"/>
    <w:rsid w:val="005063DF"/>
    <w:rsid w:val="00517876"/>
    <w:rsid w:val="0052795B"/>
    <w:rsid w:val="005A2354"/>
    <w:rsid w:val="006175EB"/>
    <w:rsid w:val="006506EB"/>
    <w:rsid w:val="00665864"/>
    <w:rsid w:val="0067631D"/>
    <w:rsid w:val="006A43B4"/>
    <w:rsid w:val="006B6534"/>
    <w:rsid w:val="007810B1"/>
    <w:rsid w:val="007C7A01"/>
    <w:rsid w:val="007E46AF"/>
    <w:rsid w:val="00843FBA"/>
    <w:rsid w:val="008C65D9"/>
    <w:rsid w:val="008E1DA7"/>
    <w:rsid w:val="0093635D"/>
    <w:rsid w:val="00983ACF"/>
    <w:rsid w:val="009A1F35"/>
    <w:rsid w:val="009B3A66"/>
    <w:rsid w:val="00A71E94"/>
    <w:rsid w:val="00AD0C3B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E17FD"/>
    <w:rsid w:val="00C1388A"/>
    <w:rsid w:val="00C20D31"/>
    <w:rsid w:val="00C31C7E"/>
    <w:rsid w:val="00C33758"/>
    <w:rsid w:val="00C338EA"/>
    <w:rsid w:val="00C85CE9"/>
    <w:rsid w:val="00CA2F2B"/>
    <w:rsid w:val="00CC0E73"/>
    <w:rsid w:val="00CC601F"/>
    <w:rsid w:val="00D317E4"/>
    <w:rsid w:val="00D32FBE"/>
    <w:rsid w:val="00D37A26"/>
    <w:rsid w:val="00D46823"/>
    <w:rsid w:val="00D664F2"/>
    <w:rsid w:val="00D72474"/>
    <w:rsid w:val="00DA567A"/>
    <w:rsid w:val="00DA7AA0"/>
    <w:rsid w:val="00E36744"/>
    <w:rsid w:val="00E665D0"/>
    <w:rsid w:val="00E825D6"/>
    <w:rsid w:val="00EB3037"/>
    <w:rsid w:val="00ED18FA"/>
    <w:rsid w:val="00EE0E0D"/>
    <w:rsid w:val="00F30F6C"/>
    <w:rsid w:val="00F4229F"/>
    <w:rsid w:val="00F875CF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10061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RePack by Diakov</cp:lastModifiedBy>
  <cp:revision>7</cp:revision>
  <cp:lastPrinted>2022-06-22T06:58:00Z</cp:lastPrinted>
  <dcterms:created xsi:type="dcterms:W3CDTF">2022-06-21T10:58:00Z</dcterms:created>
  <dcterms:modified xsi:type="dcterms:W3CDTF">2022-06-28T13:07:00Z</dcterms:modified>
</cp:coreProperties>
</file>