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EB" w:rsidRPr="007C7CF2" w:rsidRDefault="002B5883" w:rsidP="002B5883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7C7CF2">
        <w:rPr>
          <w:b/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6EB" w:rsidRPr="007C7CF2" w:rsidRDefault="006506EB" w:rsidP="002B5883">
      <w:pPr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6506EB" w:rsidRPr="007C7CF2" w:rsidRDefault="005E1B1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ВОСЬМЕ</w:t>
      </w:r>
      <w:r w:rsidR="006506EB" w:rsidRPr="007C7CF2">
        <w:rPr>
          <w:b/>
          <w:sz w:val="28"/>
          <w:szCs w:val="28"/>
          <w:lang w:val="uk-UA"/>
        </w:rPr>
        <w:t xml:space="preserve"> СКЛИКАННЯ</w:t>
      </w:r>
    </w:p>
    <w:p w:rsidR="006506EB" w:rsidRPr="007C7CF2" w:rsidRDefault="0011699F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ДВАДЦЯТЬ ШОСТА</w:t>
      </w:r>
      <w:r w:rsidR="002D3844" w:rsidRPr="007C7CF2">
        <w:rPr>
          <w:b/>
          <w:sz w:val="28"/>
          <w:szCs w:val="28"/>
          <w:lang w:val="uk-UA"/>
        </w:rPr>
        <w:t xml:space="preserve"> </w:t>
      </w:r>
      <w:r w:rsidR="006506EB" w:rsidRPr="007C7CF2">
        <w:rPr>
          <w:b/>
          <w:sz w:val="28"/>
          <w:szCs w:val="28"/>
          <w:lang w:val="uk-UA"/>
        </w:rPr>
        <w:t>СЕСІЯ</w:t>
      </w:r>
    </w:p>
    <w:p w:rsidR="005E1B11" w:rsidRPr="007C7CF2" w:rsidRDefault="00DC5484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ПЕРШЕ</w:t>
      </w:r>
      <w:r w:rsidR="005E1B11" w:rsidRPr="007C7CF2">
        <w:rPr>
          <w:b/>
          <w:sz w:val="28"/>
          <w:szCs w:val="28"/>
          <w:lang w:val="uk-UA"/>
        </w:rPr>
        <w:t xml:space="preserve"> ПЛЕНАРНЕ ЗАСІДАННЯ</w:t>
      </w:r>
    </w:p>
    <w:p w:rsidR="006506EB" w:rsidRPr="007C7CF2" w:rsidRDefault="006506EB" w:rsidP="00DC5484">
      <w:pPr>
        <w:pStyle w:val="a5"/>
        <w:spacing w:line="480" w:lineRule="auto"/>
        <w:jc w:val="center"/>
        <w:rPr>
          <w:b/>
          <w:sz w:val="32"/>
          <w:szCs w:val="32"/>
          <w:lang w:val="uk-UA"/>
        </w:rPr>
      </w:pPr>
      <w:r w:rsidRPr="007C7CF2">
        <w:rPr>
          <w:b/>
          <w:sz w:val="32"/>
          <w:szCs w:val="32"/>
          <w:lang w:val="uk-UA"/>
        </w:rPr>
        <w:t>Р І Ш Е Н</w:t>
      </w:r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7C7CF2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7C7CF2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7C7CF2">
        <w:rPr>
          <w:b/>
          <w:sz w:val="32"/>
          <w:szCs w:val="32"/>
          <w:lang w:val="uk-UA"/>
        </w:rPr>
        <w:t>Я</w:t>
      </w:r>
    </w:p>
    <w:p w:rsidR="0001314A" w:rsidRPr="007C7CF2" w:rsidRDefault="00432CD5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Pr="00432CD5">
        <w:rPr>
          <w:color w:val="000000"/>
          <w:sz w:val="28"/>
          <w:szCs w:val="28"/>
          <w:lang w:val="uk-UA"/>
        </w:rPr>
        <w:t>28.04.2023</w:t>
      </w:r>
      <w:r>
        <w:rPr>
          <w:sz w:val="28"/>
          <w:szCs w:val="28"/>
          <w:lang w:val="uk-UA"/>
        </w:rPr>
        <w:t xml:space="preserve">                                        </w:t>
      </w:r>
      <w:r w:rsidR="0001314A" w:rsidRPr="007C7CF2">
        <w:rPr>
          <w:sz w:val="28"/>
          <w:szCs w:val="28"/>
          <w:lang w:val="uk-UA"/>
        </w:rPr>
        <w:t>м. Глухів</w:t>
      </w:r>
      <w:r w:rsidR="0001314A" w:rsidRPr="007C7CF2">
        <w:rPr>
          <w:sz w:val="28"/>
          <w:szCs w:val="28"/>
          <w:lang w:val="uk-UA"/>
        </w:rPr>
        <w:tab/>
      </w:r>
      <w:r w:rsidR="004224C7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</w:t>
      </w:r>
      <w:r w:rsidR="0001314A" w:rsidRPr="007C7CF2">
        <w:rPr>
          <w:sz w:val="28"/>
          <w:szCs w:val="28"/>
          <w:lang w:val="uk-UA"/>
        </w:rPr>
        <w:t xml:space="preserve">№ </w:t>
      </w:r>
      <w:r w:rsidR="004224C7">
        <w:rPr>
          <w:sz w:val="28"/>
          <w:szCs w:val="28"/>
          <w:lang w:val="uk-UA"/>
        </w:rPr>
        <w:t>638</w:t>
      </w:r>
    </w:p>
    <w:p w:rsidR="006B6534" w:rsidRPr="007C7CF2" w:rsidRDefault="006B6534" w:rsidP="005E1B11">
      <w:pPr>
        <w:rPr>
          <w:sz w:val="28"/>
          <w:szCs w:val="28"/>
          <w:lang w:val="uk-UA"/>
        </w:rPr>
      </w:pPr>
    </w:p>
    <w:p w:rsidR="006B6534" w:rsidRPr="007C7CF2" w:rsidRDefault="006B6534" w:rsidP="005E1B11">
      <w:pPr>
        <w:rPr>
          <w:sz w:val="28"/>
          <w:szCs w:val="28"/>
          <w:lang w:val="uk-UA"/>
        </w:rPr>
      </w:pPr>
    </w:p>
    <w:p w:rsidR="00720462" w:rsidRPr="007C7CF2" w:rsidRDefault="00720462" w:rsidP="00720462">
      <w:pPr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Про затвердження кошторису</w:t>
      </w:r>
    </w:p>
    <w:p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>«Фонду охорони навколишнього</w:t>
      </w:r>
    </w:p>
    <w:p w:rsidR="00720462" w:rsidRPr="007C7CF2" w:rsidRDefault="00720462" w:rsidP="00720462">
      <w:pPr>
        <w:tabs>
          <w:tab w:val="left" w:pos="9000"/>
        </w:tabs>
        <w:ind w:right="-1"/>
        <w:jc w:val="both"/>
        <w:rPr>
          <w:b/>
          <w:spacing w:val="-2"/>
          <w:sz w:val="28"/>
          <w:szCs w:val="28"/>
          <w:lang w:val="uk-UA"/>
        </w:rPr>
      </w:pPr>
      <w:r w:rsidRPr="007C7CF2">
        <w:rPr>
          <w:b/>
          <w:spacing w:val="-2"/>
          <w:sz w:val="28"/>
          <w:szCs w:val="28"/>
          <w:lang w:val="uk-UA"/>
        </w:rPr>
        <w:t xml:space="preserve">природного середовища» </w:t>
      </w:r>
    </w:p>
    <w:p w:rsidR="006B6534" w:rsidRPr="007C7CF2" w:rsidRDefault="00CC6DE4" w:rsidP="00720462">
      <w:pPr>
        <w:tabs>
          <w:tab w:val="left" w:pos="9000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b/>
          <w:spacing w:val="-2"/>
          <w:sz w:val="28"/>
          <w:szCs w:val="28"/>
          <w:lang w:val="uk-UA"/>
        </w:rPr>
        <w:t>на 2023</w:t>
      </w:r>
      <w:r w:rsidR="00720462" w:rsidRPr="007C7CF2">
        <w:rPr>
          <w:b/>
          <w:spacing w:val="-2"/>
          <w:sz w:val="28"/>
          <w:szCs w:val="28"/>
          <w:lang w:val="uk-UA"/>
        </w:rPr>
        <w:t xml:space="preserve"> рік</w:t>
      </w:r>
    </w:p>
    <w:p w:rsidR="006B6534" w:rsidRPr="007C7CF2" w:rsidRDefault="006B6534" w:rsidP="00720462">
      <w:pPr>
        <w:tabs>
          <w:tab w:val="left" w:pos="9639"/>
        </w:tabs>
        <w:ind w:right="-1"/>
        <w:rPr>
          <w:b/>
          <w:sz w:val="28"/>
          <w:szCs w:val="28"/>
          <w:lang w:val="uk-UA"/>
        </w:rPr>
      </w:pPr>
    </w:p>
    <w:p w:rsidR="002B5883" w:rsidRPr="007C7CF2" w:rsidRDefault="00720462" w:rsidP="0016443B">
      <w:pPr>
        <w:ind w:firstLine="708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Розглянувши подання начальника управління житлово-комунального господарства та містоб</w:t>
      </w:r>
      <w:r w:rsidR="00D45A1F">
        <w:rPr>
          <w:sz w:val="28"/>
          <w:szCs w:val="28"/>
          <w:lang w:val="uk-UA"/>
        </w:rPr>
        <w:t xml:space="preserve">удування міської ради </w:t>
      </w:r>
      <w:proofErr w:type="spellStart"/>
      <w:r w:rsidR="00D45A1F">
        <w:rPr>
          <w:sz w:val="28"/>
          <w:szCs w:val="28"/>
          <w:lang w:val="uk-UA"/>
        </w:rPr>
        <w:t>Щебедько</w:t>
      </w:r>
      <w:proofErr w:type="spellEnd"/>
      <w:r w:rsidR="00D45A1F">
        <w:rPr>
          <w:sz w:val="28"/>
          <w:szCs w:val="28"/>
          <w:lang w:val="uk-UA"/>
        </w:rPr>
        <w:t xml:space="preserve"> О.М</w:t>
      </w:r>
      <w:r w:rsidRPr="007C7CF2">
        <w:rPr>
          <w:sz w:val="28"/>
          <w:szCs w:val="28"/>
          <w:lang w:val="uk-UA"/>
        </w:rPr>
        <w:t>. про затвердження кошторису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на 2023</w:t>
      </w:r>
      <w:r w:rsidRPr="007C7CF2">
        <w:rPr>
          <w:sz w:val="28"/>
          <w:szCs w:val="28"/>
          <w:lang w:val="uk-UA"/>
        </w:rPr>
        <w:t xml:space="preserve"> рік, відповідно до Положення про Фонд охорони навколишнього природного середовища міста Глухова, затвердженого рішенням </w:t>
      </w:r>
      <w:r w:rsidR="00DF5FAC">
        <w:rPr>
          <w:sz w:val="28"/>
          <w:szCs w:val="28"/>
          <w:lang w:val="uk-UA"/>
        </w:rPr>
        <w:t xml:space="preserve">Глухівської </w:t>
      </w:r>
      <w:r w:rsidRPr="007C7CF2">
        <w:rPr>
          <w:sz w:val="28"/>
          <w:szCs w:val="28"/>
          <w:lang w:val="uk-UA"/>
        </w:rPr>
        <w:t>міської ради від 28.03.</w:t>
      </w:r>
      <w:r w:rsidR="00232372">
        <w:rPr>
          <w:sz w:val="28"/>
          <w:szCs w:val="28"/>
          <w:lang w:val="uk-UA"/>
        </w:rPr>
        <w:t xml:space="preserve">2014 № 717, </w:t>
      </w:r>
      <w:r w:rsidR="00DD5AAB" w:rsidRPr="00CE2686">
        <w:rPr>
          <w:sz w:val="28"/>
          <w:szCs w:val="28"/>
          <w:lang w:val="uk-UA"/>
        </w:rPr>
        <w:t>керуючись ст</w:t>
      </w:r>
      <w:r w:rsidR="00DD5AAB">
        <w:rPr>
          <w:sz w:val="28"/>
          <w:szCs w:val="28"/>
          <w:lang w:val="uk-UA"/>
        </w:rPr>
        <w:t>аттею 25 та частиною першою статті 59 Закону України «</w:t>
      </w:r>
      <w:r w:rsidR="00DD5AAB" w:rsidRPr="00CE2686">
        <w:rPr>
          <w:sz w:val="28"/>
          <w:szCs w:val="28"/>
          <w:lang w:val="uk-UA"/>
        </w:rPr>
        <w:t>Про</w:t>
      </w:r>
      <w:r w:rsidR="00DD5AAB">
        <w:rPr>
          <w:sz w:val="28"/>
          <w:szCs w:val="28"/>
          <w:lang w:val="uk-UA"/>
        </w:rPr>
        <w:t xml:space="preserve"> </w:t>
      </w:r>
      <w:r w:rsidR="00DD5AAB" w:rsidRPr="00CE2686">
        <w:rPr>
          <w:sz w:val="28"/>
          <w:szCs w:val="28"/>
          <w:lang w:val="uk-UA"/>
        </w:rPr>
        <w:t>м</w:t>
      </w:r>
      <w:r w:rsidR="00DD5AAB">
        <w:rPr>
          <w:sz w:val="28"/>
          <w:szCs w:val="28"/>
          <w:lang w:val="uk-UA"/>
        </w:rPr>
        <w:t>ісцеве самоврядування в Україні»</w:t>
      </w:r>
      <w:r w:rsidRPr="007C7CF2">
        <w:rPr>
          <w:sz w:val="28"/>
          <w:szCs w:val="28"/>
          <w:lang w:val="uk-UA"/>
        </w:rPr>
        <w:t xml:space="preserve">, </w:t>
      </w:r>
      <w:r w:rsidR="002B5883" w:rsidRPr="007C7CF2">
        <w:rPr>
          <w:b/>
          <w:bCs/>
          <w:sz w:val="28"/>
          <w:szCs w:val="28"/>
          <w:lang w:val="uk-UA"/>
        </w:rPr>
        <w:t>міська рада</w:t>
      </w:r>
      <w:r w:rsidR="002B5883" w:rsidRPr="007C7CF2">
        <w:rPr>
          <w:sz w:val="28"/>
          <w:szCs w:val="28"/>
          <w:lang w:val="uk-UA"/>
        </w:rPr>
        <w:t xml:space="preserve"> </w:t>
      </w:r>
      <w:r w:rsidR="002B5883" w:rsidRPr="007C7CF2">
        <w:rPr>
          <w:b/>
          <w:bCs/>
          <w:sz w:val="28"/>
          <w:szCs w:val="28"/>
          <w:lang w:val="uk-UA"/>
        </w:rPr>
        <w:t>ВИРІШИЛА:</w:t>
      </w:r>
    </w:p>
    <w:p w:rsidR="00720462" w:rsidRPr="007C7CF2" w:rsidRDefault="00720462" w:rsidP="0072046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1. Затвердити кошторис «Фонду охорони навколишнього природного середовища» на 202</w:t>
      </w:r>
      <w:r w:rsidR="00CC6DE4">
        <w:rPr>
          <w:sz w:val="28"/>
          <w:szCs w:val="28"/>
          <w:lang w:val="uk-UA"/>
        </w:rPr>
        <w:t>3</w:t>
      </w:r>
      <w:r w:rsidRPr="007C7CF2">
        <w:rPr>
          <w:sz w:val="28"/>
          <w:szCs w:val="28"/>
          <w:lang w:val="uk-UA"/>
        </w:rPr>
        <w:t xml:space="preserve"> рік та звіт про використання коштів «Фонду охорони навколишньог</w:t>
      </w:r>
      <w:r w:rsidR="00CC6DE4">
        <w:rPr>
          <w:sz w:val="28"/>
          <w:szCs w:val="28"/>
          <w:lang w:val="uk-UA"/>
        </w:rPr>
        <w:t>о природного середовища» за 2022</w:t>
      </w:r>
      <w:r w:rsidRPr="007C7CF2">
        <w:rPr>
          <w:sz w:val="28"/>
          <w:szCs w:val="28"/>
          <w:lang w:val="uk-UA"/>
        </w:rPr>
        <w:t xml:space="preserve"> рік (додаються).</w:t>
      </w:r>
    </w:p>
    <w:p w:rsidR="00720462" w:rsidRPr="00DF5FAC" w:rsidRDefault="00720462" w:rsidP="00DF5FAC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2. Організацію виконання цього рішення покласти на управління житлово-комунального господарства та містобудування міської ради (</w:t>
      </w:r>
      <w:r w:rsidR="00DF5FAC">
        <w:rPr>
          <w:sz w:val="28"/>
          <w:szCs w:val="28"/>
          <w:lang w:val="uk-UA"/>
        </w:rPr>
        <w:t xml:space="preserve">начальник – </w:t>
      </w:r>
      <w:proofErr w:type="spellStart"/>
      <w:r w:rsidR="00D45A1F">
        <w:rPr>
          <w:sz w:val="28"/>
          <w:szCs w:val="28"/>
          <w:lang w:val="uk-UA"/>
        </w:rPr>
        <w:t>Щебедько</w:t>
      </w:r>
      <w:proofErr w:type="spellEnd"/>
      <w:r w:rsidR="00D45A1F">
        <w:rPr>
          <w:sz w:val="28"/>
          <w:szCs w:val="28"/>
          <w:lang w:val="uk-UA"/>
        </w:rPr>
        <w:t xml:space="preserve"> О.М.</w:t>
      </w:r>
      <w:r w:rsidR="00DF5FAC">
        <w:rPr>
          <w:sz w:val="28"/>
          <w:szCs w:val="28"/>
          <w:lang w:val="uk-UA"/>
        </w:rPr>
        <w:t xml:space="preserve">), а контроль – </w:t>
      </w:r>
      <w:r w:rsidRPr="00DF5FAC">
        <w:rPr>
          <w:sz w:val="28"/>
          <w:szCs w:val="28"/>
          <w:lang w:val="uk-UA"/>
        </w:rPr>
        <w:t>на заступника міського голови з питань діяльності в</w:t>
      </w:r>
      <w:r w:rsidR="00DF5FAC">
        <w:rPr>
          <w:sz w:val="28"/>
          <w:szCs w:val="28"/>
          <w:lang w:val="uk-UA"/>
        </w:rPr>
        <w:t xml:space="preserve">иконавчих органів міської ради </w:t>
      </w:r>
      <w:proofErr w:type="spellStart"/>
      <w:r w:rsidRPr="00DF5FAC">
        <w:rPr>
          <w:sz w:val="28"/>
          <w:szCs w:val="28"/>
          <w:lang w:val="uk-UA"/>
        </w:rPr>
        <w:t>Галустяна</w:t>
      </w:r>
      <w:proofErr w:type="spellEnd"/>
      <w:r w:rsidRPr="00DF5FAC">
        <w:rPr>
          <w:sz w:val="28"/>
          <w:szCs w:val="28"/>
          <w:lang w:val="uk-UA"/>
        </w:rPr>
        <w:t xml:space="preserve"> В.Е. та на постійну </w:t>
      </w:r>
      <w:r w:rsidRPr="00DF5FAC">
        <w:rPr>
          <w:rStyle w:val="a7"/>
          <w:b w:val="0"/>
          <w:sz w:val="28"/>
          <w:szCs w:val="28"/>
          <w:lang w:val="uk-UA"/>
        </w:rPr>
        <w:t>комісію з питань земельних відносин, природних ресурсів, екології, житлово-комунального господарства, благоустрою, будівництва та архітектури</w:t>
      </w:r>
      <w:r w:rsidR="00DF5FAC">
        <w:rPr>
          <w:sz w:val="28"/>
          <w:szCs w:val="28"/>
          <w:lang w:val="uk-UA"/>
        </w:rPr>
        <w:t xml:space="preserve"> (голова комісії </w:t>
      </w:r>
      <w:r w:rsidR="00DF5FAC">
        <w:rPr>
          <w:sz w:val="28"/>
          <w:szCs w:val="28"/>
          <w:lang w:val="uk-UA"/>
        </w:rPr>
        <w:br/>
      </w:r>
      <w:proofErr w:type="spellStart"/>
      <w:r w:rsidRPr="00DF5FAC">
        <w:rPr>
          <w:sz w:val="28"/>
          <w:szCs w:val="28"/>
          <w:lang w:val="uk-UA"/>
        </w:rPr>
        <w:t>Кацюба</w:t>
      </w:r>
      <w:proofErr w:type="spellEnd"/>
      <w:r w:rsidRPr="00DF5FAC">
        <w:rPr>
          <w:sz w:val="28"/>
          <w:szCs w:val="28"/>
          <w:lang w:val="uk-UA"/>
        </w:rPr>
        <w:t xml:space="preserve"> З.Д.).</w:t>
      </w:r>
    </w:p>
    <w:p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6B6534" w:rsidRPr="007C7CF2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:rsidR="008E1DA7" w:rsidRPr="007C7CF2" w:rsidRDefault="002312D9" w:rsidP="002312D9">
      <w:pPr>
        <w:tabs>
          <w:tab w:val="left" w:pos="7020"/>
        </w:tabs>
        <w:rPr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2312D9">
      <w:pPr>
        <w:tabs>
          <w:tab w:val="left" w:pos="7020"/>
        </w:tabs>
        <w:rPr>
          <w:sz w:val="28"/>
          <w:szCs w:val="28"/>
          <w:lang w:val="uk-UA"/>
        </w:rPr>
      </w:pPr>
    </w:p>
    <w:p w:rsidR="00DF5FAC" w:rsidRDefault="00DF5FAC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</w:p>
    <w:p w:rsidR="008D3417" w:rsidRPr="007C7CF2" w:rsidRDefault="008D341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ЗАТВЕРДЖЕНО</w:t>
      </w:r>
    </w:p>
    <w:p w:rsidR="008D3417" w:rsidRPr="007C7CF2" w:rsidRDefault="00B755F7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</w:t>
      </w:r>
      <w:r w:rsidR="008D3417" w:rsidRPr="007C7CF2">
        <w:rPr>
          <w:sz w:val="28"/>
          <w:szCs w:val="28"/>
          <w:lang w:val="uk-UA"/>
        </w:rPr>
        <w:t>ішення міської ради</w:t>
      </w:r>
    </w:p>
    <w:p w:rsidR="008D3417" w:rsidRPr="007C7CF2" w:rsidRDefault="00432CD5" w:rsidP="008D3417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432CD5">
        <w:rPr>
          <w:color w:val="000000"/>
          <w:sz w:val="28"/>
          <w:szCs w:val="28"/>
          <w:lang w:val="uk-UA"/>
        </w:rPr>
        <w:t>28.04.2023</w:t>
      </w:r>
      <w:r w:rsidR="00CE0A7C" w:rsidRPr="007C7CF2">
        <w:rPr>
          <w:sz w:val="28"/>
          <w:szCs w:val="28"/>
          <w:lang w:val="uk-UA"/>
        </w:rPr>
        <w:t xml:space="preserve"> № </w:t>
      </w:r>
      <w:r w:rsidR="004224C7">
        <w:rPr>
          <w:sz w:val="28"/>
          <w:szCs w:val="28"/>
          <w:lang w:val="uk-UA"/>
        </w:rPr>
        <w:t>638</w:t>
      </w:r>
    </w:p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Кошторис</w:t>
      </w:r>
    </w:p>
    <w:p w:rsidR="00720462" w:rsidRPr="007C7CF2" w:rsidRDefault="00720462" w:rsidP="00720462">
      <w:pPr>
        <w:jc w:val="center"/>
        <w:rPr>
          <w:b/>
          <w:bCs/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«</w:t>
      </w:r>
      <w:r w:rsidRPr="007C7CF2">
        <w:rPr>
          <w:b/>
          <w:bCs/>
          <w:sz w:val="28"/>
          <w:szCs w:val="28"/>
          <w:lang w:val="uk-UA"/>
        </w:rPr>
        <w:t>Фонду охорони навколишнього природного середовища</w:t>
      </w:r>
      <w:r w:rsidRPr="007C7CF2">
        <w:rPr>
          <w:sz w:val="28"/>
          <w:szCs w:val="28"/>
          <w:lang w:val="uk-UA"/>
        </w:rPr>
        <w:t>»</w:t>
      </w:r>
    </w:p>
    <w:p w:rsidR="008E1164" w:rsidRPr="007C7CF2" w:rsidRDefault="00CC6DE4" w:rsidP="0072046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2023</w:t>
      </w:r>
      <w:r w:rsidR="00720462" w:rsidRPr="007C7CF2">
        <w:rPr>
          <w:b/>
          <w:bCs/>
          <w:sz w:val="28"/>
          <w:szCs w:val="28"/>
          <w:lang w:val="uk-UA"/>
        </w:rPr>
        <w:t xml:space="preserve"> рік</w:t>
      </w:r>
    </w:p>
    <w:p w:rsidR="00720462" w:rsidRPr="007C7CF2" w:rsidRDefault="00720462" w:rsidP="0072046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4501"/>
      </w:tblGrid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559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Сума</w:t>
            </w:r>
          </w:p>
          <w:p w:rsidR="00720462" w:rsidRPr="007C7CF2" w:rsidRDefault="00720462" w:rsidP="0023237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</w:t>
            </w:r>
            <w:r w:rsidR="00232372">
              <w:rPr>
                <w:sz w:val="28"/>
                <w:szCs w:val="28"/>
                <w:lang w:val="uk-UA"/>
              </w:rPr>
              <w:t>г</w:t>
            </w:r>
            <w:r w:rsidR="00E066D8">
              <w:rPr>
                <w:sz w:val="28"/>
                <w:szCs w:val="28"/>
                <w:lang w:val="uk-UA"/>
              </w:rPr>
              <w:t>рн.</w:t>
            </w:r>
            <w:r w:rsidRPr="007C7CF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Розпорядник коштів</w:t>
            </w: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01" w:type="dxa"/>
            <w:vAlign w:val="center"/>
          </w:tcPr>
          <w:p w:rsidR="00720462" w:rsidRPr="007C7CF2" w:rsidRDefault="00E9285F" w:rsidP="009A68A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Надходження, всього</w:t>
            </w:r>
          </w:p>
        </w:tc>
        <w:tc>
          <w:tcPr>
            <w:tcW w:w="1559" w:type="dxa"/>
            <w:vAlign w:val="center"/>
          </w:tcPr>
          <w:p w:rsidR="00720462" w:rsidRPr="007C7CF2" w:rsidRDefault="00B10296" w:rsidP="00CE166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B10296">
              <w:rPr>
                <w:sz w:val="28"/>
                <w:szCs w:val="28"/>
                <w:lang w:val="uk-UA"/>
              </w:rPr>
              <w:t>199355,64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66D8" w:rsidRPr="007C7CF2" w:rsidTr="00E9285F">
        <w:tc>
          <w:tcPr>
            <w:tcW w:w="675" w:type="dxa"/>
            <w:vAlign w:val="center"/>
          </w:tcPr>
          <w:p w:rsidR="00E066D8" w:rsidRPr="007C7CF2" w:rsidRDefault="00E066D8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3119" w:type="dxa"/>
            <w:vAlign w:val="center"/>
          </w:tcPr>
          <w:p w:rsidR="00E066D8" w:rsidRPr="007C7CF2" w:rsidRDefault="00E066D8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Залишок на початок року</w:t>
            </w:r>
          </w:p>
        </w:tc>
        <w:tc>
          <w:tcPr>
            <w:tcW w:w="1559" w:type="dxa"/>
            <w:vAlign w:val="center"/>
          </w:tcPr>
          <w:p w:rsidR="00E066D8" w:rsidRDefault="00CC6DE4" w:rsidP="00CE166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59355,64</w:t>
            </w:r>
          </w:p>
        </w:tc>
        <w:tc>
          <w:tcPr>
            <w:tcW w:w="4501" w:type="dxa"/>
            <w:vAlign w:val="center"/>
          </w:tcPr>
          <w:p w:rsidR="00E066D8" w:rsidRPr="007C7CF2" w:rsidRDefault="00E066D8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E066D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Надходження від викидів забруднюючих речовин в </w:t>
            </w:r>
            <w:r w:rsidR="00732A3B">
              <w:rPr>
                <w:sz w:val="28"/>
                <w:szCs w:val="28"/>
                <w:lang w:val="uk-UA"/>
              </w:rPr>
              <w:t xml:space="preserve">атмосферне </w:t>
            </w:r>
            <w:r w:rsidRPr="007C7CF2">
              <w:rPr>
                <w:sz w:val="28"/>
                <w:szCs w:val="28"/>
                <w:lang w:val="uk-UA"/>
              </w:rPr>
              <w:t>повітря</w:t>
            </w:r>
          </w:p>
        </w:tc>
        <w:tc>
          <w:tcPr>
            <w:tcW w:w="1559" w:type="dxa"/>
            <w:vAlign w:val="center"/>
          </w:tcPr>
          <w:p w:rsidR="00720462" w:rsidRPr="007C7CF2" w:rsidRDefault="00732A3B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480</w:t>
            </w:r>
            <w:r w:rsidR="00CE1664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E066D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vAlign w:val="center"/>
          </w:tcPr>
          <w:p w:rsidR="00720462" w:rsidRPr="007C7CF2" w:rsidRDefault="00732A3B" w:rsidP="00FD43C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Надходження від с</w:t>
            </w:r>
            <w:r w:rsidR="00720462" w:rsidRPr="007C7CF2">
              <w:rPr>
                <w:sz w:val="28"/>
                <w:szCs w:val="28"/>
                <w:lang w:val="uk-UA"/>
              </w:rPr>
              <w:t>кидів забруднюючих речовин в водні об’єкти</w:t>
            </w:r>
          </w:p>
        </w:tc>
        <w:tc>
          <w:tcPr>
            <w:tcW w:w="1559" w:type="dxa"/>
            <w:vAlign w:val="center"/>
          </w:tcPr>
          <w:p w:rsidR="00720462" w:rsidRPr="007C7CF2" w:rsidRDefault="00E066D8" w:rsidP="00732A3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732A3B">
              <w:rPr>
                <w:sz w:val="28"/>
                <w:szCs w:val="28"/>
                <w:lang w:val="uk-UA"/>
              </w:rPr>
              <w:t>0</w:t>
            </w:r>
            <w:r w:rsidR="00CE1664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1.</w:t>
            </w:r>
            <w:r w:rsidR="00E066D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Надходження від розміщення відходів у спеціально відведених місцях</w:t>
            </w:r>
          </w:p>
        </w:tc>
        <w:tc>
          <w:tcPr>
            <w:tcW w:w="1559" w:type="dxa"/>
            <w:vAlign w:val="center"/>
          </w:tcPr>
          <w:p w:rsidR="00720462" w:rsidRPr="007C7CF2" w:rsidRDefault="00E066D8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732A3B">
              <w:rPr>
                <w:sz w:val="28"/>
                <w:szCs w:val="28"/>
                <w:lang w:val="uk-UA"/>
              </w:rPr>
              <w:t>2</w:t>
            </w:r>
            <w:r w:rsidR="00D11588">
              <w:rPr>
                <w:sz w:val="28"/>
                <w:szCs w:val="28"/>
                <w:lang w:val="uk-UA"/>
              </w:rPr>
              <w:t>0</w:t>
            </w:r>
            <w:r w:rsidR="00CE1664">
              <w:rPr>
                <w:sz w:val="28"/>
                <w:szCs w:val="28"/>
                <w:lang w:val="uk-UA"/>
              </w:rPr>
              <w:t>00,00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F5324F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FD43CA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Видатки, всього</w:t>
            </w:r>
          </w:p>
        </w:tc>
        <w:tc>
          <w:tcPr>
            <w:tcW w:w="1559" w:type="dxa"/>
            <w:vAlign w:val="center"/>
          </w:tcPr>
          <w:p w:rsidR="00720462" w:rsidRPr="007C7CF2" w:rsidRDefault="00B10296" w:rsidP="00CE1664">
            <w:pPr>
              <w:jc w:val="center"/>
              <w:rPr>
                <w:sz w:val="28"/>
                <w:szCs w:val="28"/>
                <w:lang w:val="uk-UA"/>
              </w:rPr>
            </w:pPr>
            <w:r w:rsidRPr="00B10296">
              <w:rPr>
                <w:sz w:val="28"/>
                <w:szCs w:val="28"/>
                <w:lang w:val="uk-UA"/>
              </w:rPr>
              <w:t>199355,64</w:t>
            </w:r>
          </w:p>
        </w:tc>
        <w:tc>
          <w:tcPr>
            <w:tcW w:w="4501" w:type="dxa"/>
            <w:vAlign w:val="center"/>
          </w:tcPr>
          <w:p w:rsidR="00720462" w:rsidRPr="007C7CF2" w:rsidRDefault="00720462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462" w:rsidRPr="007C7CF2" w:rsidTr="00E9285F">
        <w:tc>
          <w:tcPr>
            <w:tcW w:w="675" w:type="dxa"/>
            <w:vAlign w:val="center"/>
          </w:tcPr>
          <w:p w:rsidR="00720462" w:rsidRPr="007C7CF2" w:rsidRDefault="00720462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3119" w:type="dxa"/>
            <w:vAlign w:val="center"/>
          </w:tcPr>
          <w:p w:rsidR="00720462" w:rsidRPr="007C7CF2" w:rsidRDefault="00720462" w:rsidP="00B10296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Послуги </w:t>
            </w:r>
            <w:r w:rsidR="00B10296">
              <w:rPr>
                <w:sz w:val="28"/>
                <w:szCs w:val="28"/>
                <w:lang w:val="uk-UA"/>
              </w:rPr>
              <w:t>з ліквідації стихійних звалищ</w:t>
            </w:r>
          </w:p>
        </w:tc>
        <w:tc>
          <w:tcPr>
            <w:tcW w:w="1559" w:type="dxa"/>
            <w:vAlign w:val="center"/>
          </w:tcPr>
          <w:p w:rsidR="00720462" w:rsidRPr="007C7CF2" w:rsidRDefault="00B10296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140000,00</w:t>
            </w:r>
          </w:p>
        </w:tc>
        <w:tc>
          <w:tcPr>
            <w:tcW w:w="4501" w:type="dxa"/>
            <w:vAlign w:val="center"/>
          </w:tcPr>
          <w:p w:rsidR="00720462" w:rsidRPr="007C7CF2" w:rsidRDefault="00E9285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B10296" w:rsidRPr="007C7CF2" w:rsidTr="00E9285F">
        <w:tc>
          <w:tcPr>
            <w:tcW w:w="675" w:type="dxa"/>
            <w:vAlign w:val="center"/>
          </w:tcPr>
          <w:p w:rsidR="00B10296" w:rsidRPr="007C7CF2" w:rsidRDefault="00B10296" w:rsidP="0072046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3119" w:type="dxa"/>
            <w:vAlign w:val="center"/>
          </w:tcPr>
          <w:p w:rsidR="00B10296" w:rsidRPr="007C7CF2" w:rsidRDefault="00B10296" w:rsidP="00B102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посадкового матеріалу (розсади </w:t>
            </w:r>
            <w:r w:rsidR="001F204F">
              <w:rPr>
                <w:sz w:val="28"/>
                <w:szCs w:val="28"/>
                <w:lang w:val="uk-UA"/>
              </w:rPr>
              <w:t>квітів для оформлення клумб, декоративних насаджень, однолітніх озеленювальних насаджень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:rsidR="00B10296" w:rsidRDefault="001F204F" w:rsidP="00CE16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59355,64</w:t>
            </w:r>
          </w:p>
        </w:tc>
        <w:tc>
          <w:tcPr>
            <w:tcW w:w="4501" w:type="dxa"/>
            <w:vAlign w:val="center"/>
          </w:tcPr>
          <w:p w:rsidR="00B10296" w:rsidRPr="007C7CF2" w:rsidRDefault="001F204F" w:rsidP="00B755F7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:rsidR="008D3417" w:rsidRPr="007C7CF2" w:rsidRDefault="008D3417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Pr="007C7CF2" w:rsidRDefault="008E1164" w:rsidP="008D3417">
      <w:pPr>
        <w:tabs>
          <w:tab w:val="left" w:pos="7020"/>
        </w:tabs>
        <w:rPr>
          <w:sz w:val="28"/>
          <w:szCs w:val="28"/>
          <w:lang w:val="uk-UA"/>
        </w:rPr>
      </w:pPr>
    </w:p>
    <w:p w:rsidR="008E1164" w:rsidRPr="007C7CF2" w:rsidRDefault="008E1164" w:rsidP="00713B80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CE1664" w:rsidRPr="007C7CF2" w:rsidRDefault="00CE1664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ЗАТВЕРДЖЕНО</w:t>
      </w:r>
    </w:p>
    <w:p w:rsidR="007C7CF2" w:rsidRPr="007C7CF2" w:rsidRDefault="007C7CF2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7C7CF2">
        <w:rPr>
          <w:sz w:val="28"/>
          <w:szCs w:val="28"/>
          <w:lang w:val="uk-UA"/>
        </w:rPr>
        <w:t>Рішення міської ради</w:t>
      </w:r>
    </w:p>
    <w:p w:rsidR="007C7CF2" w:rsidRPr="007C7CF2" w:rsidRDefault="00432CD5" w:rsidP="007C7CF2">
      <w:pPr>
        <w:tabs>
          <w:tab w:val="left" w:pos="7020"/>
        </w:tabs>
        <w:ind w:left="6804"/>
        <w:rPr>
          <w:sz w:val="28"/>
          <w:szCs w:val="28"/>
          <w:lang w:val="uk-UA"/>
        </w:rPr>
      </w:pPr>
      <w:r w:rsidRPr="00432CD5">
        <w:rPr>
          <w:color w:val="000000"/>
          <w:sz w:val="28"/>
          <w:szCs w:val="28"/>
          <w:lang w:val="uk-UA"/>
        </w:rPr>
        <w:t>28.04.2023</w:t>
      </w:r>
      <w:r>
        <w:rPr>
          <w:color w:val="000000"/>
          <w:sz w:val="28"/>
          <w:szCs w:val="28"/>
          <w:lang w:val="uk-UA"/>
        </w:rPr>
        <w:t xml:space="preserve"> </w:t>
      </w:r>
      <w:r w:rsidR="004224C7">
        <w:rPr>
          <w:sz w:val="28"/>
          <w:szCs w:val="28"/>
          <w:lang w:val="uk-UA"/>
        </w:rPr>
        <w:t>№ 638</w:t>
      </w:r>
      <w:bookmarkStart w:id="0" w:name="_GoBack"/>
      <w:bookmarkEnd w:id="0"/>
    </w:p>
    <w:p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rPr>
          <w:sz w:val="20"/>
          <w:szCs w:val="20"/>
          <w:lang w:val="uk-UA"/>
        </w:rPr>
      </w:pPr>
    </w:p>
    <w:p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Звіт</w:t>
      </w:r>
    </w:p>
    <w:p w:rsidR="007C7CF2" w:rsidRPr="007C7CF2" w:rsidRDefault="007C7CF2" w:rsidP="007C7CF2">
      <w:pPr>
        <w:tabs>
          <w:tab w:val="left" w:pos="7020"/>
        </w:tabs>
        <w:jc w:val="center"/>
        <w:rPr>
          <w:b/>
          <w:bCs/>
          <w:sz w:val="28"/>
          <w:szCs w:val="28"/>
          <w:lang w:val="uk-UA"/>
        </w:rPr>
      </w:pPr>
      <w:r w:rsidRPr="007C7CF2">
        <w:rPr>
          <w:b/>
          <w:bCs/>
          <w:sz w:val="28"/>
          <w:szCs w:val="28"/>
          <w:lang w:val="uk-UA"/>
        </w:rPr>
        <w:t>про використання коштів «Фонду охорони навколишньог</w:t>
      </w:r>
      <w:r w:rsidR="001F204F">
        <w:rPr>
          <w:b/>
          <w:bCs/>
          <w:sz w:val="28"/>
          <w:szCs w:val="28"/>
          <w:lang w:val="uk-UA"/>
        </w:rPr>
        <w:t>о природного середовища» за 2022</w:t>
      </w:r>
      <w:r w:rsidRPr="007C7CF2">
        <w:rPr>
          <w:b/>
          <w:bCs/>
          <w:sz w:val="28"/>
          <w:szCs w:val="28"/>
          <w:lang w:val="uk-UA"/>
        </w:rPr>
        <w:t xml:space="preserve"> рік</w:t>
      </w:r>
    </w:p>
    <w:p w:rsidR="007C7CF2" w:rsidRPr="007C7CF2" w:rsidRDefault="007C7CF2" w:rsidP="007C7CF2">
      <w:pPr>
        <w:tabs>
          <w:tab w:val="left" w:pos="7020"/>
        </w:tabs>
        <w:jc w:val="center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410"/>
        <w:gridCol w:w="2658"/>
      </w:tblGrid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План видатків</w:t>
            </w:r>
          </w:p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Фактичні видатки</w:t>
            </w:r>
          </w:p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(грн)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7C7CF2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CF258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:rsidR="007C7CF2" w:rsidRPr="00CE1664" w:rsidRDefault="00CF258F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67938,43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Надійшло коштів</w:t>
            </w:r>
          </w:p>
        </w:tc>
        <w:tc>
          <w:tcPr>
            <w:tcW w:w="2410" w:type="dxa"/>
            <w:vAlign w:val="center"/>
          </w:tcPr>
          <w:p w:rsidR="007C7CF2" w:rsidRPr="007C7CF2" w:rsidRDefault="000A7E33" w:rsidP="00795F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226940,21</w:t>
            </w:r>
          </w:p>
        </w:tc>
        <w:tc>
          <w:tcPr>
            <w:tcW w:w="2658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Використано коштів</w:t>
            </w:r>
          </w:p>
        </w:tc>
        <w:tc>
          <w:tcPr>
            <w:tcW w:w="2410" w:type="dxa"/>
            <w:vAlign w:val="center"/>
          </w:tcPr>
          <w:p w:rsidR="007C7CF2" w:rsidRPr="007C7CF2" w:rsidRDefault="00CF258F" w:rsidP="00795F8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235523,00</w:t>
            </w:r>
          </w:p>
        </w:tc>
        <w:tc>
          <w:tcPr>
            <w:tcW w:w="2658" w:type="dxa"/>
            <w:vAlign w:val="center"/>
          </w:tcPr>
          <w:p w:rsidR="007C7CF2" w:rsidRPr="007C7CF2" w:rsidRDefault="00CF258F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235523,00</w:t>
            </w:r>
          </w:p>
        </w:tc>
      </w:tr>
      <w:tr w:rsidR="007C7CF2" w:rsidRPr="007C7CF2" w:rsidTr="007C7CF2">
        <w:tc>
          <w:tcPr>
            <w:tcW w:w="675" w:type="dxa"/>
            <w:vAlign w:val="center"/>
          </w:tcPr>
          <w:p w:rsidR="007C7CF2" w:rsidRPr="007C7CF2" w:rsidRDefault="007C7CF2" w:rsidP="00990A94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111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  <w:r w:rsidRPr="007C7CF2">
              <w:rPr>
                <w:sz w:val="28"/>
                <w:szCs w:val="28"/>
                <w:lang w:val="uk-UA"/>
              </w:rPr>
              <w:t>Залишок коштів на 01.01.202</w:t>
            </w:r>
            <w:r w:rsidR="00CF258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vAlign w:val="center"/>
          </w:tcPr>
          <w:p w:rsidR="007C7CF2" w:rsidRPr="007C7CF2" w:rsidRDefault="007C7CF2" w:rsidP="00990A9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58" w:type="dxa"/>
            <w:vAlign w:val="center"/>
          </w:tcPr>
          <w:p w:rsidR="007C7CF2" w:rsidRPr="007C7CF2" w:rsidRDefault="00CF258F" w:rsidP="00795F82">
            <w:pPr>
              <w:tabs>
                <w:tab w:val="left" w:pos="702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59355,64</w:t>
            </w:r>
          </w:p>
        </w:tc>
      </w:tr>
    </w:tbl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13B80">
      <w:pPr>
        <w:tabs>
          <w:tab w:val="left" w:pos="7088"/>
        </w:tabs>
        <w:rPr>
          <w:sz w:val="28"/>
          <w:szCs w:val="28"/>
          <w:lang w:val="uk-UA"/>
        </w:rPr>
      </w:pPr>
    </w:p>
    <w:p w:rsidR="007C7CF2" w:rsidRPr="007C7CF2" w:rsidRDefault="007C7CF2" w:rsidP="007C7CF2">
      <w:pPr>
        <w:tabs>
          <w:tab w:val="left" w:pos="7088"/>
        </w:tabs>
        <w:rPr>
          <w:b/>
          <w:sz w:val="28"/>
          <w:szCs w:val="28"/>
          <w:lang w:val="uk-UA"/>
        </w:rPr>
      </w:pPr>
      <w:r w:rsidRPr="007C7CF2">
        <w:rPr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sectPr w:rsidR="007C7CF2" w:rsidRPr="007C7CF2" w:rsidSect="007C7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464954"/>
    <w:multiLevelType w:val="hybridMultilevel"/>
    <w:tmpl w:val="38A6AB14"/>
    <w:lvl w:ilvl="0" w:tplc="C262D606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>
    <w:nsid w:val="7C2D14D1"/>
    <w:multiLevelType w:val="hybridMultilevel"/>
    <w:tmpl w:val="70B6653A"/>
    <w:lvl w:ilvl="0" w:tplc="BE2665F8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0"/>
  </w:num>
  <w:num w:numId="9">
    <w:abstractNumId w:val="5"/>
  </w:num>
  <w:num w:numId="10">
    <w:abstractNumId w:val="1"/>
  </w:num>
  <w:num w:numId="11">
    <w:abstractNumId w:val="11"/>
  </w:num>
  <w:num w:numId="12">
    <w:abstractNumId w:val="8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314A"/>
    <w:rsid w:val="000941AF"/>
    <w:rsid w:val="000A7E33"/>
    <w:rsid w:val="000C6311"/>
    <w:rsid w:val="000D77CD"/>
    <w:rsid w:val="001164CD"/>
    <w:rsid w:val="0011699F"/>
    <w:rsid w:val="001268AD"/>
    <w:rsid w:val="0013349D"/>
    <w:rsid w:val="001450ED"/>
    <w:rsid w:val="00145FC5"/>
    <w:rsid w:val="00153D93"/>
    <w:rsid w:val="0016443B"/>
    <w:rsid w:val="00192B09"/>
    <w:rsid w:val="001977FA"/>
    <w:rsid w:val="001F204F"/>
    <w:rsid w:val="00206006"/>
    <w:rsid w:val="002061BF"/>
    <w:rsid w:val="002312D9"/>
    <w:rsid w:val="002317CB"/>
    <w:rsid w:val="00232372"/>
    <w:rsid w:val="002B5883"/>
    <w:rsid w:val="002D2F18"/>
    <w:rsid w:val="002D3844"/>
    <w:rsid w:val="002F03C9"/>
    <w:rsid w:val="003048CD"/>
    <w:rsid w:val="00341540"/>
    <w:rsid w:val="00351932"/>
    <w:rsid w:val="00362537"/>
    <w:rsid w:val="00386BDA"/>
    <w:rsid w:val="003B69F0"/>
    <w:rsid w:val="003C121F"/>
    <w:rsid w:val="004224C7"/>
    <w:rsid w:val="0042516F"/>
    <w:rsid w:val="00432CD5"/>
    <w:rsid w:val="00441D5E"/>
    <w:rsid w:val="004521D9"/>
    <w:rsid w:val="0046242C"/>
    <w:rsid w:val="004634F9"/>
    <w:rsid w:val="004A6B17"/>
    <w:rsid w:val="004E6C8F"/>
    <w:rsid w:val="0052795B"/>
    <w:rsid w:val="00531849"/>
    <w:rsid w:val="00577284"/>
    <w:rsid w:val="005836C0"/>
    <w:rsid w:val="005A2354"/>
    <w:rsid w:val="005C23BA"/>
    <w:rsid w:val="005E1B11"/>
    <w:rsid w:val="006175EB"/>
    <w:rsid w:val="006506EB"/>
    <w:rsid w:val="00671A9A"/>
    <w:rsid w:val="00672AF7"/>
    <w:rsid w:val="00673B30"/>
    <w:rsid w:val="006753D3"/>
    <w:rsid w:val="00675CC8"/>
    <w:rsid w:val="00693AAC"/>
    <w:rsid w:val="006A43B4"/>
    <w:rsid w:val="006B6534"/>
    <w:rsid w:val="006C0FBE"/>
    <w:rsid w:val="00713B80"/>
    <w:rsid w:val="00720462"/>
    <w:rsid w:val="00732A3B"/>
    <w:rsid w:val="00741E51"/>
    <w:rsid w:val="00760008"/>
    <w:rsid w:val="007810B1"/>
    <w:rsid w:val="00795F82"/>
    <w:rsid w:val="007A352F"/>
    <w:rsid w:val="007C4614"/>
    <w:rsid w:val="007C7CF2"/>
    <w:rsid w:val="007D2417"/>
    <w:rsid w:val="007E46AF"/>
    <w:rsid w:val="0086784A"/>
    <w:rsid w:val="008C5E3E"/>
    <w:rsid w:val="008C65D9"/>
    <w:rsid w:val="008D3417"/>
    <w:rsid w:val="008E1164"/>
    <w:rsid w:val="008E1DA7"/>
    <w:rsid w:val="008F742D"/>
    <w:rsid w:val="00955C82"/>
    <w:rsid w:val="00971839"/>
    <w:rsid w:val="00983ACF"/>
    <w:rsid w:val="00996D08"/>
    <w:rsid w:val="009A1F35"/>
    <w:rsid w:val="009A68A2"/>
    <w:rsid w:val="009B3A66"/>
    <w:rsid w:val="009D2C77"/>
    <w:rsid w:val="00A34944"/>
    <w:rsid w:val="00A71E94"/>
    <w:rsid w:val="00AC21B9"/>
    <w:rsid w:val="00AD0C3B"/>
    <w:rsid w:val="00AE663F"/>
    <w:rsid w:val="00B10296"/>
    <w:rsid w:val="00B11486"/>
    <w:rsid w:val="00B45DDE"/>
    <w:rsid w:val="00B67B51"/>
    <w:rsid w:val="00B755F7"/>
    <w:rsid w:val="00B834E2"/>
    <w:rsid w:val="00B953FF"/>
    <w:rsid w:val="00BB79E1"/>
    <w:rsid w:val="00BC52CB"/>
    <w:rsid w:val="00BE17FD"/>
    <w:rsid w:val="00BF6E66"/>
    <w:rsid w:val="00C25C7D"/>
    <w:rsid w:val="00C277D2"/>
    <w:rsid w:val="00C31C7E"/>
    <w:rsid w:val="00C338EA"/>
    <w:rsid w:val="00C85CE9"/>
    <w:rsid w:val="00C934AA"/>
    <w:rsid w:val="00CC6DE4"/>
    <w:rsid w:val="00CE0A7C"/>
    <w:rsid w:val="00CE1664"/>
    <w:rsid w:val="00CF258F"/>
    <w:rsid w:val="00D11588"/>
    <w:rsid w:val="00D1289B"/>
    <w:rsid w:val="00D14E03"/>
    <w:rsid w:val="00D322E4"/>
    <w:rsid w:val="00D32FBE"/>
    <w:rsid w:val="00D37A26"/>
    <w:rsid w:val="00D43D95"/>
    <w:rsid w:val="00D45A1F"/>
    <w:rsid w:val="00D71EAB"/>
    <w:rsid w:val="00D72474"/>
    <w:rsid w:val="00D7354C"/>
    <w:rsid w:val="00DA129C"/>
    <w:rsid w:val="00DA567A"/>
    <w:rsid w:val="00DA7AA0"/>
    <w:rsid w:val="00DB4D8A"/>
    <w:rsid w:val="00DC5484"/>
    <w:rsid w:val="00DD5AAB"/>
    <w:rsid w:val="00DF5FAC"/>
    <w:rsid w:val="00E02EBE"/>
    <w:rsid w:val="00E047B6"/>
    <w:rsid w:val="00E066D8"/>
    <w:rsid w:val="00E367F2"/>
    <w:rsid w:val="00E575FB"/>
    <w:rsid w:val="00E825D6"/>
    <w:rsid w:val="00E9285F"/>
    <w:rsid w:val="00EE0876"/>
    <w:rsid w:val="00F308BF"/>
    <w:rsid w:val="00F30F6C"/>
    <w:rsid w:val="00F5324F"/>
    <w:rsid w:val="00F55124"/>
    <w:rsid w:val="00FA7504"/>
    <w:rsid w:val="00FB1B04"/>
    <w:rsid w:val="00FB39D2"/>
    <w:rsid w:val="00FD43CA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  <w:style w:type="table" w:styleId="a8">
    <w:name w:val="Table Grid"/>
    <w:basedOn w:val="a1"/>
    <w:rsid w:val="008D34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"/>
    <w:basedOn w:val="a"/>
    <w:uiPriority w:val="99"/>
    <w:rsid w:val="00C277D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8</cp:revision>
  <cp:lastPrinted>2023-04-18T11:41:00Z</cp:lastPrinted>
  <dcterms:created xsi:type="dcterms:W3CDTF">2023-04-17T10:25:00Z</dcterms:created>
  <dcterms:modified xsi:type="dcterms:W3CDTF">2023-04-26T12:36:00Z</dcterms:modified>
</cp:coreProperties>
</file>