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2B50BE" w14:textId="1651DAB4" w:rsidR="006506EB" w:rsidRPr="001F07C1" w:rsidRDefault="001268AD" w:rsidP="006506EB">
      <w:pPr>
        <w:pStyle w:val="1"/>
        <w:tabs>
          <w:tab w:val="left" w:pos="3828"/>
        </w:tabs>
        <w:jc w:val="center"/>
        <w:rPr>
          <w:b/>
          <w:sz w:val="28"/>
          <w:szCs w:val="28"/>
          <w:lang w:val="uk-UA"/>
        </w:rPr>
      </w:pPr>
      <w:r w:rsidRPr="001F07C1">
        <w:rPr>
          <w:b/>
          <w:noProof/>
          <w:sz w:val="28"/>
          <w:szCs w:val="28"/>
          <w:lang w:val="uk-UA" w:eastAsia="uk-UA"/>
        </w:rPr>
        <w:drawing>
          <wp:inline distT="0" distB="0" distL="0" distR="0" wp14:anchorId="77AB5CB4" wp14:editId="42F04347">
            <wp:extent cx="485775"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14:paraId="67C54EDB" w14:textId="77777777" w:rsidR="006506EB" w:rsidRPr="001F07C1" w:rsidRDefault="006506EB" w:rsidP="006506EB">
      <w:pPr>
        <w:jc w:val="center"/>
        <w:rPr>
          <w:b/>
          <w:sz w:val="28"/>
          <w:szCs w:val="28"/>
          <w:lang w:val="uk-UA"/>
        </w:rPr>
      </w:pPr>
      <w:r w:rsidRPr="001F07C1">
        <w:rPr>
          <w:b/>
          <w:sz w:val="28"/>
          <w:szCs w:val="28"/>
          <w:lang w:val="uk-UA"/>
        </w:rPr>
        <w:t>ГЛУХІВСЬКА МІСЬКА РАДА СУМСЬКОЇ ОБЛАСТІ</w:t>
      </w:r>
    </w:p>
    <w:p w14:paraId="176F0C7D" w14:textId="42769380" w:rsidR="006506EB" w:rsidRPr="001F07C1" w:rsidRDefault="007C7A01" w:rsidP="006506EB">
      <w:pPr>
        <w:pStyle w:val="a5"/>
        <w:jc w:val="center"/>
        <w:rPr>
          <w:b/>
          <w:sz w:val="28"/>
          <w:szCs w:val="28"/>
          <w:lang w:val="uk-UA"/>
        </w:rPr>
      </w:pPr>
      <w:r w:rsidRPr="001F07C1">
        <w:rPr>
          <w:b/>
          <w:sz w:val="28"/>
          <w:szCs w:val="28"/>
          <w:lang w:val="uk-UA"/>
        </w:rPr>
        <w:t>ВО</w:t>
      </w:r>
      <w:r w:rsidR="00AE663F" w:rsidRPr="001F07C1">
        <w:rPr>
          <w:b/>
          <w:sz w:val="28"/>
          <w:szCs w:val="28"/>
          <w:lang w:val="uk-UA"/>
        </w:rPr>
        <w:t>СЬМЕ</w:t>
      </w:r>
      <w:r w:rsidR="006506EB" w:rsidRPr="001F07C1">
        <w:rPr>
          <w:b/>
          <w:sz w:val="28"/>
          <w:szCs w:val="28"/>
          <w:lang w:val="uk-UA"/>
        </w:rPr>
        <w:t xml:space="preserve"> СКЛИКАННЯ</w:t>
      </w:r>
    </w:p>
    <w:p w14:paraId="1A3EE497" w14:textId="0C4B20B2" w:rsidR="006506EB" w:rsidRPr="001F07C1" w:rsidRDefault="0031680C" w:rsidP="006506EB">
      <w:pPr>
        <w:pStyle w:val="a5"/>
        <w:jc w:val="center"/>
        <w:rPr>
          <w:b/>
          <w:sz w:val="28"/>
          <w:szCs w:val="28"/>
          <w:lang w:val="uk-UA"/>
        </w:rPr>
      </w:pPr>
      <w:r>
        <w:rPr>
          <w:b/>
          <w:sz w:val="28"/>
          <w:szCs w:val="28"/>
          <w:lang w:val="uk-UA"/>
        </w:rPr>
        <w:t>П’ЯТДЕСЯТ</w:t>
      </w:r>
      <w:r w:rsidR="00206E71" w:rsidRPr="001F07C1">
        <w:rPr>
          <w:b/>
          <w:sz w:val="28"/>
          <w:szCs w:val="28"/>
          <w:lang w:val="uk-UA"/>
        </w:rPr>
        <w:t xml:space="preserve"> ДРУГА</w:t>
      </w:r>
      <w:r w:rsidR="00665864" w:rsidRPr="001F07C1">
        <w:rPr>
          <w:b/>
          <w:sz w:val="28"/>
          <w:szCs w:val="28"/>
          <w:lang w:val="uk-UA"/>
        </w:rPr>
        <w:t xml:space="preserve"> </w:t>
      </w:r>
      <w:r w:rsidR="006506EB" w:rsidRPr="001F07C1">
        <w:rPr>
          <w:b/>
          <w:sz w:val="28"/>
          <w:szCs w:val="28"/>
          <w:lang w:val="uk-UA"/>
        </w:rPr>
        <w:t>СЕСІЯ</w:t>
      </w:r>
    </w:p>
    <w:p w14:paraId="79D42BC6" w14:textId="72EB5EA0" w:rsidR="006506EB" w:rsidRPr="001F07C1" w:rsidRDefault="007C7A01" w:rsidP="006506EB">
      <w:pPr>
        <w:pStyle w:val="a5"/>
        <w:jc w:val="center"/>
        <w:rPr>
          <w:b/>
          <w:sz w:val="28"/>
          <w:szCs w:val="28"/>
          <w:lang w:val="uk-UA"/>
        </w:rPr>
      </w:pPr>
      <w:r w:rsidRPr="001F07C1">
        <w:rPr>
          <w:b/>
          <w:sz w:val="28"/>
          <w:szCs w:val="28"/>
          <w:lang w:val="uk-UA"/>
        </w:rPr>
        <w:t>ПЕРШ</w:t>
      </w:r>
      <w:r w:rsidR="00002CBC" w:rsidRPr="001F07C1">
        <w:rPr>
          <w:b/>
          <w:sz w:val="28"/>
          <w:szCs w:val="28"/>
          <w:lang w:val="uk-UA"/>
        </w:rPr>
        <w:t xml:space="preserve">Е </w:t>
      </w:r>
      <w:r w:rsidR="006506EB" w:rsidRPr="001F07C1">
        <w:rPr>
          <w:b/>
          <w:sz w:val="28"/>
          <w:szCs w:val="28"/>
          <w:lang w:val="uk-UA"/>
        </w:rPr>
        <w:t>ПЛЕНАРНЕ ЗАСІДАННЯ</w:t>
      </w:r>
    </w:p>
    <w:p w14:paraId="5BA0509A" w14:textId="77777777" w:rsidR="006506EB" w:rsidRPr="001F07C1" w:rsidRDefault="006506EB" w:rsidP="006506EB">
      <w:pPr>
        <w:pStyle w:val="a5"/>
        <w:jc w:val="center"/>
        <w:rPr>
          <w:b/>
          <w:sz w:val="32"/>
          <w:szCs w:val="32"/>
          <w:lang w:val="uk-UA"/>
        </w:rPr>
      </w:pPr>
      <w:r w:rsidRPr="001F07C1">
        <w:rPr>
          <w:b/>
          <w:sz w:val="32"/>
          <w:szCs w:val="32"/>
          <w:lang w:val="uk-UA"/>
        </w:rPr>
        <w:t>Р І Ш Е Н</w:t>
      </w:r>
      <w:r w:rsidRPr="001F07C1">
        <w:rPr>
          <w:rStyle w:val="apple-converted-space"/>
          <w:b/>
          <w:bCs/>
          <w:color w:val="000000"/>
          <w:sz w:val="32"/>
          <w:szCs w:val="32"/>
          <w:lang w:val="uk-UA"/>
        </w:rPr>
        <w:t xml:space="preserve"> </w:t>
      </w:r>
      <w:r w:rsidRPr="001F07C1">
        <w:rPr>
          <w:rStyle w:val="spelle"/>
          <w:b/>
          <w:bCs/>
          <w:color w:val="000000"/>
          <w:sz w:val="32"/>
          <w:szCs w:val="32"/>
          <w:lang w:val="uk-UA"/>
        </w:rPr>
        <w:t>Н</w:t>
      </w:r>
      <w:r w:rsidRPr="001F07C1">
        <w:rPr>
          <w:rStyle w:val="apple-converted-space"/>
          <w:b/>
          <w:bCs/>
          <w:color w:val="000000"/>
          <w:sz w:val="32"/>
          <w:szCs w:val="32"/>
          <w:lang w:val="uk-UA"/>
        </w:rPr>
        <w:t xml:space="preserve"> </w:t>
      </w:r>
      <w:r w:rsidRPr="001F07C1">
        <w:rPr>
          <w:b/>
          <w:sz w:val="32"/>
          <w:szCs w:val="32"/>
          <w:lang w:val="uk-UA"/>
        </w:rPr>
        <w:t>Я</w:t>
      </w:r>
    </w:p>
    <w:p w14:paraId="11ED73EE" w14:textId="77777777" w:rsidR="00762B20" w:rsidRPr="001F07C1" w:rsidRDefault="00762B20" w:rsidP="006506EB">
      <w:pPr>
        <w:pStyle w:val="a5"/>
        <w:jc w:val="center"/>
        <w:rPr>
          <w:b/>
          <w:sz w:val="28"/>
          <w:szCs w:val="32"/>
          <w:lang w:val="uk-UA"/>
        </w:rPr>
      </w:pPr>
    </w:p>
    <w:p w14:paraId="3040FF95" w14:textId="0B72D1DB" w:rsidR="0001314A" w:rsidRPr="001F07C1" w:rsidRDefault="00933010" w:rsidP="0001314A">
      <w:pPr>
        <w:tabs>
          <w:tab w:val="left" w:pos="4253"/>
          <w:tab w:val="right" w:pos="8385"/>
        </w:tabs>
        <w:rPr>
          <w:sz w:val="28"/>
          <w:szCs w:val="28"/>
          <w:lang w:val="uk-UA"/>
        </w:rPr>
      </w:pPr>
      <w:r>
        <w:rPr>
          <w:sz w:val="28"/>
          <w:szCs w:val="28"/>
          <w:lang w:val="uk-UA"/>
        </w:rPr>
        <w:t xml:space="preserve"> </w:t>
      </w:r>
      <w:r w:rsidR="001507A1">
        <w:rPr>
          <w:sz w:val="28"/>
          <w:szCs w:val="28"/>
          <w:lang w:val="uk-UA"/>
        </w:rPr>
        <w:t>21.11.2025</w:t>
      </w:r>
      <w:r w:rsidR="0001314A" w:rsidRPr="001F07C1">
        <w:rPr>
          <w:sz w:val="28"/>
          <w:szCs w:val="28"/>
          <w:lang w:val="uk-UA"/>
        </w:rPr>
        <w:tab/>
        <w:t>м. Глухів</w:t>
      </w:r>
      <w:r w:rsidR="0001314A" w:rsidRPr="001F07C1">
        <w:rPr>
          <w:sz w:val="28"/>
          <w:szCs w:val="28"/>
          <w:lang w:val="uk-UA"/>
        </w:rPr>
        <w:tab/>
        <w:t xml:space="preserve">№ </w:t>
      </w:r>
      <w:r w:rsidR="001507A1">
        <w:rPr>
          <w:sz w:val="28"/>
          <w:szCs w:val="28"/>
          <w:lang w:val="uk-UA"/>
        </w:rPr>
        <w:t>1126</w:t>
      </w:r>
    </w:p>
    <w:p w14:paraId="4899D696" w14:textId="77777777" w:rsidR="006B6534" w:rsidRPr="001F07C1" w:rsidRDefault="006B6534" w:rsidP="006B6534">
      <w:pPr>
        <w:jc w:val="center"/>
        <w:rPr>
          <w:lang w:val="uk-UA"/>
        </w:rPr>
      </w:pPr>
    </w:p>
    <w:p w14:paraId="50CA2211" w14:textId="77777777" w:rsidR="006B6534" w:rsidRPr="001F07C1" w:rsidRDefault="006B6534" w:rsidP="006B6534">
      <w:pPr>
        <w:jc w:val="center"/>
        <w:rPr>
          <w:lang w:val="uk-UA"/>
        </w:rPr>
      </w:pPr>
    </w:p>
    <w:p w14:paraId="7589BD64" w14:textId="0490B079" w:rsidR="006B6534" w:rsidRPr="001F07C1" w:rsidRDefault="006B6534" w:rsidP="00712405">
      <w:pPr>
        <w:ind w:right="3968"/>
        <w:rPr>
          <w:b/>
          <w:sz w:val="28"/>
          <w:szCs w:val="28"/>
          <w:lang w:val="uk-UA"/>
        </w:rPr>
      </w:pPr>
      <w:r w:rsidRPr="001F07C1">
        <w:rPr>
          <w:b/>
          <w:sz w:val="28"/>
          <w:szCs w:val="28"/>
          <w:lang w:val="uk-UA"/>
        </w:rPr>
        <w:t xml:space="preserve">Про </w:t>
      </w:r>
      <w:r w:rsidR="00BE17FD" w:rsidRPr="001F07C1">
        <w:rPr>
          <w:b/>
          <w:sz w:val="28"/>
          <w:szCs w:val="28"/>
          <w:lang w:val="uk-UA"/>
        </w:rPr>
        <w:t xml:space="preserve">цільову </w:t>
      </w:r>
      <w:r w:rsidR="00843FBA" w:rsidRPr="001F07C1">
        <w:rPr>
          <w:b/>
          <w:sz w:val="28"/>
          <w:szCs w:val="28"/>
          <w:lang w:val="uk-UA"/>
        </w:rPr>
        <w:t xml:space="preserve">Програму </w:t>
      </w:r>
      <w:bookmarkStart w:id="0" w:name="_Hlk65238506"/>
      <w:r w:rsidR="00ED18FA" w:rsidRPr="001F07C1">
        <w:rPr>
          <w:b/>
          <w:sz w:val="28"/>
          <w:szCs w:val="28"/>
          <w:lang w:val="uk-UA"/>
        </w:rPr>
        <w:t xml:space="preserve">поповнення статутного капіталу </w:t>
      </w:r>
      <w:bookmarkStart w:id="1" w:name="_Hlk65565610"/>
      <w:r w:rsidR="00DF1A8F">
        <w:rPr>
          <w:b/>
          <w:sz w:val="28"/>
          <w:szCs w:val="28"/>
          <w:lang w:val="uk-UA"/>
        </w:rPr>
        <w:t>к</w:t>
      </w:r>
      <w:r w:rsidR="00665864" w:rsidRPr="001F07C1">
        <w:rPr>
          <w:b/>
          <w:sz w:val="28"/>
          <w:szCs w:val="28"/>
          <w:lang w:val="uk-UA"/>
        </w:rPr>
        <w:t xml:space="preserve">омунального підприємства </w:t>
      </w:r>
      <w:r w:rsidR="00ED18FA" w:rsidRPr="001F07C1">
        <w:rPr>
          <w:b/>
          <w:sz w:val="28"/>
          <w:szCs w:val="28"/>
          <w:lang w:val="uk-UA"/>
        </w:rPr>
        <w:t>«</w:t>
      </w:r>
      <w:r w:rsidR="00712405" w:rsidRPr="001F07C1">
        <w:rPr>
          <w:b/>
          <w:sz w:val="28"/>
          <w:szCs w:val="28"/>
          <w:lang w:val="uk-UA"/>
        </w:rPr>
        <w:t>Житловий комунальний центр</w:t>
      </w:r>
      <w:r w:rsidR="00ED18FA" w:rsidRPr="001F07C1">
        <w:rPr>
          <w:b/>
          <w:sz w:val="28"/>
          <w:szCs w:val="28"/>
          <w:lang w:val="uk-UA"/>
        </w:rPr>
        <w:t xml:space="preserve">» </w:t>
      </w:r>
      <w:r w:rsidR="001F5F55" w:rsidRPr="001F07C1">
        <w:rPr>
          <w:b/>
          <w:sz w:val="28"/>
          <w:szCs w:val="28"/>
          <w:lang w:val="uk-UA"/>
        </w:rPr>
        <w:t xml:space="preserve">Глухівської міської ради </w:t>
      </w:r>
      <w:bookmarkEnd w:id="1"/>
      <w:r w:rsidR="00ED18FA" w:rsidRPr="001F07C1">
        <w:rPr>
          <w:b/>
          <w:sz w:val="28"/>
          <w:szCs w:val="28"/>
          <w:lang w:val="uk-UA"/>
        </w:rPr>
        <w:t>на 202</w:t>
      </w:r>
      <w:r w:rsidR="0031680C">
        <w:rPr>
          <w:b/>
          <w:sz w:val="28"/>
          <w:szCs w:val="28"/>
          <w:lang w:val="uk-UA"/>
        </w:rPr>
        <w:t>5</w:t>
      </w:r>
      <w:r w:rsidR="00ED18FA" w:rsidRPr="001F07C1">
        <w:rPr>
          <w:b/>
          <w:sz w:val="28"/>
          <w:szCs w:val="28"/>
          <w:lang w:val="uk-UA"/>
        </w:rPr>
        <w:t xml:space="preserve"> рік</w:t>
      </w:r>
      <w:bookmarkEnd w:id="0"/>
    </w:p>
    <w:p w14:paraId="40338FA7" w14:textId="77777777" w:rsidR="006B6534" w:rsidRPr="001F07C1" w:rsidRDefault="006B6534" w:rsidP="006B6534">
      <w:pPr>
        <w:tabs>
          <w:tab w:val="left" w:pos="9000"/>
        </w:tabs>
        <w:ind w:right="638"/>
        <w:rPr>
          <w:b/>
          <w:lang w:val="uk-UA"/>
        </w:rPr>
      </w:pPr>
    </w:p>
    <w:p w14:paraId="151AC9EB" w14:textId="77777777" w:rsidR="006B6534" w:rsidRPr="001F07C1" w:rsidRDefault="006B6534" w:rsidP="006B6534">
      <w:pPr>
        <w:tabs>
          <w:tab w:val="left" w:pos="9000"/>
        </w:tabs>
        <w:ind w:right="638"/>
        <w:rPr>
          <w:b/>
          <w:lang w:val="uk-UA"/>
        </w:rPr>
      </w:pPr>
    </w:p>
    <w:p w14:paraId="3FC10474" w14:textId="4F154C5C" w:rsidR="006B6534" w:rsidRPr="001F07C1" w:rsidRDefault="006B6534" w:rsidP="006B6534">
      <w:pPr>
        <w:ind w:firstLine="720"/>
        <w:jc w:val="both"/>
        <w:rPr>
          <w:sz w:val="28"/>
          <w:szCs w:val="28"/>
          <w:lang w:val="uk-UA"/>
        </w:rPr>
      </w:pPr>
      <w:r w:rsidRPr="001F07C1">
        <w:rPr>
          <w:sz w:val="28"/>
          <w:szCs w:val="28"/>
          <w:lang w:val="uk-UA"/>
        </w:rPr>
        <w:t xml:space="preserve">Розглянувши </w:t>
      </w:r>
      <w:r w:rsidR="00F30F6C" w:rsidRPr="001F07C1">
        <w:rPr>
          <w:sz w:val="28"/>
          <w:szCs w:val="28"/>
          <w:lang w:val="uk-UA"/>
        </w:rPr>
        <w:t>поданий виконавчим комітетом міської ради про</w:t>
      </w:r>
      <w:r w:rsidR="00843FBA" w:rsidRPr="001F07C1">
        <w:rPr>
          <w:sz w:val="28"/>
          <w:szCs w:val="28"/>
          <w:lang w:val="uk-UA"/>
        </w:rPr>
        <w:t>е</w:t>
      </w:r>
      <w:r w:rsidR="00F30F6C" w:rsidRPr="001F07C1">
        <w:rPr>
          <w:sz w:val="28"/>
          <w:szCs w:val="28"/>
          <w:lang w:val="uk-UA"/>
        </w:rPr>
        <w:t xml:space="preserve">кт </w:t>
      </w:r>
      <w:r w:rsidR="00BE17FD" w:rsidRPr="001F07C1">
        <w:rPr>
          <w:sz w:val="28"/>
          <w:szCs w:val="28"/>
          <w:lang w:val="uk-UA"/>
        </w:rPr>
        <w:t xml:space="preserve">цільової Програми </w:t>
      </w:r>
      <w:r w:rsidR="00ED18FA" w:rsidRPr="001F07C1">
        <w:rPr>
          <w:sz w:val="28"/>
          <w:szCs w:val="28"/>
          <w:lang w:val="uk-UA"/>
        </w:rPr>
        <w:t xml:space="preserve">поповнення статутного капіталу </w:t>
      </w:r>
      <w:r w:rsidR="0031680C">
        <w:rPr>
          <w:sz w:val="28"/>
          <w:szCs w:val="28"/>
          <w:lang w:val="uk-UA"/>
        </w:rPr>
        <w:t>к</w:t>
      </w:r>
      <w:r w:rsidR="00665864" w:rsidRPr="001F07C1">
        <w:rPr>
          <w:sz w:val="28"/>
          <w:szCs w:val="28"/>
          <w:lang w:val="uk-UA"/>
        </w:rPr>
        <w:t xml:space="preserve">омунального підприємства </w:t>
      </w:r>
      <w:r w:rsidR="001F5F55" w:rsidRPr="001F07C1">
        <w:rPr>
          <w:sz w:val="28"/>
          <w:szCs w:val="28"/>
          <w:lang w:val="uk-UA"/>
        </w:rPr>
        <w:t>«</w:t>
      </w:r>
      <w:r w:rsidR="00712405" w:rsidRPr="001F07C1">
        <w:rPr>
          <w:sz w:val="28"/>
          <w:szCs w:val="28"/>
          <w:lang w:val="uk-UA"/>
        </w:rPr>
        <w:t>Житловий комунальний центр</w:t>
      </w:r>
      <w:r w:rsidR="001F5F55" w:rsidRPr="001F07C1">
        <w:rPr>
          <w:sz w:val="28"/>
          <w:szCs w:val="28"/>
          <w:lang w:val="uk-UA"/>
        </w:rPr>
        <w:t>» Глухівської міської ради</w:t>
      </w:r>
      <w:r w:rsidR="00ED18FA" w:rsidRPr="001F07C1">
        <w:rPr>
          <w:sz w:val="28"/>
          <w:szCs w:val="28"/>
          <w:lang w:val="uk-UA"/>
        </w:rPr>
        <w:t xml:space="preserve"> на 202</w:t>
      </w:r>
      <w:r w:rsidR="0031680C">
        <w:rPr>
          <w:sz w:val="28"/>
          <w:szCs w:val="28"/>
          <w:lang w:val="uk-UA"/>
        </w:rPr>
        <w:t xml:space="preserve">5 </w:t>
      </w:r>
      <w:r w:rsidR="00ED18FA" w:rsidRPr="001F07C1">
        <w:rPr>
          <w:sz w:val="28"/>
          <w:szCs w:val="28"/>
          <w:lang w:val="uk-UA"/>
        </w:rPr>
        <w:t>рік</w:t>
      </w:r>
      <w:r w:rsidR="00F30F6C" w:rsidRPr="001F07C1">
        <w:rPr>
          <w:sz w:val="28"/>
          <w:szCs w:val="28"/>
          <w:lang w:val="uk-UA"/>
        </w:rPr>
        <w:t xml:space="preserve">, з метою </w:t>
      </w:r>
      <w:r w:rsidR="00BE17FD" w:rsidRPr="001F07C1">
        <w:rPr>
          <w:sz w:val="28"/>
          <w:szCs w:val="28"/>
          <w:lang w:val="uk-UA"/>
        </w:rPr>
        <w:t xml:space="preserve">забезпечення стабільної діяльності </w:t>
      </w:r>
      <w:r w:rsidR="0031680C">
        <w:rPr>
          <w:sz w:val="28"/>
          <w:szCs w:val="28"/>
          <w:lang w:val="uk-UA"/>
        </w:rPr>
        <w:t>к</w:t>
      </w:r>
      <w:r w:rsidR="001F5F55" w:rsidRPr="001F07C1">
        <w:rPr>
          <w:sz w:val="28"/>
          <w:szCs w:val="28"/>
          <w:lang w:val="uk-UA"/>
        </w:rPr>
        <w:t xml:space="preserve">омунального </w:t>
      </w:r>
      <w:r w:rsidR="007C7A01" w:rsidRPr="001F07C1">
        <w:rPr>
          <w:sz w:val="28"/>
          <w:szCs w:val="28"/>
          <w:lang w:val="uk-UA"/>
        </w:rPr>
        <w:t>підприємства</w:t>
      </w:r>
      <w:r w:rsidR="00843FBA" w:rsidRPr="001F07C1">
        <w:rPr>
          <w:sz w:val="28"/>
          <w:szCs w:val="28"/>
          <w:lang w:val="uk-UA"/>
        </w:rPr>
        <w:t xml:space="preserve"> «</w:t>
      </w:r>
      <w:r w:rsidR="00712405" w:rsidRPr="001F07C1">
        <w:rPr>
          <w:sz w:val="28"/>
          <w:szCs w:val="28"/>
          <w:lang w:val="uk-UA"/>
        </w:rPr>
        <w:t>Житловий комунальний центр</w:t>
      </w:r>
      <w:r w:rsidR="00843FBA" w:rsidRPr="001F07C1">
        <w:rPr>
          <w:sz w:val="28"/>
          <w:szCs w:val="28"/>
          <w:lang w:val="uk-UA"/>
        </w:rPr>
        <w:t>» Глухівської міської ради</w:t>
      </w:r>
      <w:r w:rsidR="001F5F55" w:rsidRPr="001F07C1">
        <w:rPr>
          <w:sz w:val="28"/>
          <w:szCs w:val="28"/>
          <w:lang w:val="uk-UA"/>
        </w:rPr>
        <w:t>,</w:t>
      </w:r>
      <w:r w:rsidR="00843FBA" w:rsidRPr="001F07C1">
        <w:rPr>
          <w:sz w:val="28"/>
          <w:szCs w:val="28"/>
          <w:lang w:val="uk-UA"/>
        </w:rPr>
        <w:t xml:space="preserve"> </w:t>
      </w:r>
      <w:r w:rsidR="009E2435" w:rsidRPr="001F07C1">
        <w:rPr>
          <w:sz w:val="28"/>
          <w:szCs w:val="28"/>
          <w:lang w:val="uk-UA"/>
        </w:rPr>
        <w:t>щодо</w:t>
      </w:r>
      <w:r w:rsidR="001541C8" w:rsidRPr="001F07C1">
        <w:rPr>
          <w:sz w:val="28"/>
          <w:szCs w:val="28"/>
          <w:highlight w:val="white"/>
          <w:lang w:val="uk-UA"/>
        </w:rPr>
        <w:t xml:space="preserve"> забезпечення </w:t>
      </w:r>
      <w:r w:rsidR="00712405" w:rsidRPr="001F07C1">
        <w:rPr>
          <w:sz w:val="28"/>
          <w:szCs w:val="28"/>
          <w:lang w:val="uk-UA"/>
        </w:rPr>
        <w:t>належного стану благоустрою</w:t>
      </w:r>
      <w:r w:rsidR="001541C8" w:rsidRPr="001F07C1">
        <w:rPr>
          <w:sz w:val="28"/>
          <w:szCs w:val="28"/>
          <w:lang w:val="uk-UA"/>
        </w:rPr>
        <w:t xml:space="preserve"> </w:t>
      </w:r>
      <w:r w:rsidR="00712405" w:rsidRPr="001F07C1">
        <w:rPr>
          <w:sz w:val="28"/>
          <w:szCs w:val="28"/>
          <w:lang w:val="uk-UA"/>
        </w:rPr>
        <w:t xml:space="preserve">міста Глухів </w:t>
      </w:r>
      <w:r w:rsidR="001541C8" w:rsidRPr="001F07C1">
        <w:rPr>
          <w:sz w:val="28"/>
          <w:szCs w:val="28"/>
          <w:lang w:val="uk-UA"/>
        </w:rPr>
        <w:t>у період воєнного стану</w:t>
      </w:r>
      <w:r w:rsidR="001541C8" w:rsidRPr="001F07C1">
        <w:rPr>
          <w:sz w:val="28"/>
          <w:szCs w:val="28"/>
          <w:highlight w:val="white"/>
          <w:lang w:val="uk-UA"/>
        </w:rPr>
        <w:t xml:space="preserve">, </w:t>
      </w:r>
      <w:r w:rsidR="001541C8" w:rsidRPr="001F07C1">
        <w:rPr>
          <w:sz w:val="28"/>
          <w:szCs w:val="28"/>
          <w:lang w:val="uk-UA"/>
        </w:rPr>
        <w:t xml:space="preserve">керуючись пунктом </w:t>
      </w:r>
      <w:r w:rsidR="006B18D5" w:rsidRPr="001F07C1">
        <w:rPr>
          <w:sz w:val="28"/>
          <w:szCs w:val="28"/>
          <w:lang w:val="uk-UA"/>
        </w:rPr>
        <w:t>22</w:t>
      </w:r>
      <w:r w:rsidR="001541C8" w:rsidRPr="001F07C1">
        <w:rPr>
          <w:sz w:val="28"/>
          <w:szCs w:val="28"/>
          <w:lang w:val="uk-UA"/>
        </w:rPr>
        <w:t xml:space="preserve"> </w:t>
      </w:r>
      <w:r w:rsidR="006B18D5" w:rsidRPr="001F07C1">
        <w:rPr>
          <w:sz w:val="28"/>
          <w:szCs w:val="28"/>
          <w:lang w:val="uk-UA"/>
        </w:rPr>
        <w:t xml:space="preserve">частини першої </w:t>
      </w:r>
      <w:r w:rsidR="001541C8" w:rsidRPr="001F07C1">
        <w:rPr>
          <w:sz w:val="28"/>
          <w:szCs w:val="28"/>
          <w:lang w:val="uk-UA"/>
        </w:rPr>
        <w:t>статті 2</w:t>
      </w:r>
      <w:r w:rsidR="006B18D5" w:rsidRPr="001F07C1">
        <w:rPr>
          <w:sz w:val="28"/>
          <w:szCs w:val="28"/>
          <w:lang w:val="uk-UA"/>
        </w:rPr>
        <w:t>6</w:t>
      </w:r>
      <w:r w:rsidR="001541C8" w:rsidRPr="001F07C1">
        <w:rPr>
          <w:sz w:val="28"/>
          <w:szCs w:val="28"/>
          <w:lang w:val="uk-UA"/>
        </w:rPr>
        <w:t xml:space="preserve"> та частиною </w:t>
      </w:r>
      <w:r w:rsidR="006B18D5" w:rsidRPr="001F07C1">
        <w:rPr>
          <w:sz w:val="28"/>
          <w:szCs w:val="28"/>
          <w:lang w:val="uk-UA"/>
        </w:rPr>
        <w:t xml:space="preserve">першою </w:t>
      </w:r>
      <w:r w:rsidR="001541C8" w:rsidRPr="001F07C1">
        <w:rPr>
          <w:sz w:val="28"/>
          <w:szCs w:val="28"/>
          <w:lang w:val="uk-UA"/>
        </w:rPr>
        <w:t xml:space="preserve"> статті 59 Закону України «Про місцеве самоврядування в Україні»</w:t>
      </w:r>
      <w:r w:rsidR="0001314A" w:rsidRPr="001F07C1">
        <w:rPr>
          <w:sz w:val="28"/>
          <w:szCs w:val="28"/>
          <w:lang w:val="uk-UA"/>
        </w:rPr>
        <w:t>,</w:t>
      </w:r>
      <w:r w:rsidRPr="001F07C1">
        <w:rPr>
          <w:sz w:val="28"/>
          <w:szCs w:val="28"/>
          <w:lang w:val="uk-UA"/>
        </w:rPr>
        <w:t xml:space="preserve"> </w:t>
      </w:r>
      <w:r w:rsidRPr="001F07C1">
        <w:rPr>
          <w:b/>
          <w:sz w:val="28"/>
          <w:szCs w:val="28"/>
          <w:lang w:val="uk-UA"/>
        </w:rPr>
        <w:t>міськ</w:t>
      </w:r>
      <w:r w:rsidR="000941AF" w:rsidRPr="001F07C1">
        <w:rPr>
          <w:b/>
          <w:sz w:val="28"/>
          <w:szCs w:val="28"/>
          <w:lang w:val="uk-UA"/>
        </w:rPr>
        <w:t>а</w:t>
      </w:r>
      <w:r w:rsidRPr="001F07C1">
        <w:rPr>
          <w:b/>
          <w:sz w:val="28"/>
          <w:szCs w:val="28"/>
          <w:lang w:val="uk-UA"/>
        </w:rPr>
        <w:t xml:space="preserve"> рад</w:t>
      </w:r>
      <w:r w:rsidR="000941AF" w:rsidRPr="001F07C1">
        <w:rPr>
          <w:b/>
          <w:sz w:val="28"/>
          <w:szCs w:val="28"/>
          <w:lang w:val="uk-UA"/>
        </w:rPr>
        <w:t>а</w:t>
      </w:r>
      <w:r w:rsidRPr="001F07C1">
        <w:rPr>
          <w:b/>
          <w:sz w:val="28"/>
          <w:szCs w:val="28"/>
          <w:lang w:val="uk-UA"/>
        </w:rPr>
        <w:t xml:space="preserve"> </w:t>
      </w:r>
      <w:r w:rsidR="000941AF" w:rsidRPr="001F07C1">
        <w:rPr>
          <w:b/>
          <w:sz w:val="28"/>
          <w:szCs w:val="28"/>
          <w:lang w:val="uk-UA"/>
        </w:rPr>
        <w:t>ВИРІШИЛА</w:t>
      </w:r>
      <w:r w:rsidRPr="001F07C1">
        <w:rPr>
          <w:sz w:val="28"/>
          <w:szCs w:val="28"/>
          <w:lang w:val="uk-UA"/>
        </w:rPr>
        <w:t>:</w:t>
      </w:r>
    </w:p>
    <w:p w14:paraId="7AEED32F" w14:textId="4AC3045F" w:rsidR="006B6534" w:rsidRPr="001F07C1" w:rsidRDefault="006B6534" w:rsidP="006B6534">
      <w:pPr>
        <w:ind w:firstLine="720"/>
        <w:jc w:val="both"/>
        <w:rPr>
          <w:sz w:val="28"/>
          <w:szCs w:val="28"/>
          <w:lang w:val="uk-UA"/>
        </w:rPr>
      </w:pPr>
      <w:r w:rsidRPr="001F07C1">
        <w:rPr>
          <w:sz w:val="28"/>
          <w:szCs w:val="28"/>
          <w:lang w:val="uk-UA"/>
        </w:rPr>
        <w:t>1.</w:t>
      </w:r>
      <w:r w:rsidR="00843FBA" w:rsidRPr="001F07C1">
        <w:rPr>
          <w:sz w:val="28"/>
          <w:szCs w:val="28"/>
          <w:lang w:val="uk-UA"/>
        </w:rPr>
        <w:t> </w:t>
      </w:r>
      <w:r w:rsidR="000941AF" w:rsidRPr="001F07C1">
        <w:rPr>
          <w:sz w:val="28"/>
          <w:szCs w:val="28"/>
          <w:lang w:val="uk-UA"/>
        </w:rPr>
        <w:t>Затвердити</w:t>
      </w:r>
      <w:r w:rsidRPr="001F07C1">
        <w:rPr>
          <w:sz w:val="28"/>
          <w:szCs w:val="28"/>
          <w:lang w:val="uk-UA"/>
        </w:rPr>
        <w:t xml:space="preserve"> </w:t>
      </w:r>
      <w:r w:rsidR="00843FBA" w:rsidRPr="001F07C1">
        <w:rPr>
          <w:sz w:val="28"/>
          <w:szCs w:val="28"/>
          <w:lang w:val="uk-UA"/>
        </w:rPr>
        <w:t xml:space="preserve">цільову Програму </w:t>
      </w:r>
      <w:r w:rsidR="00ED18FA" w:rsidRPr="001F07C1">
        <w:rPr>
          <w:sz w:val="28"/>
          <w:szCs w:val="28"/>
          <w:lang w:val="uk-UA"/>
        </w:rPr>
        <w:t xml:space="preserve">поповнення статутного капіталу </w:t>
      </w:r>
      <w:r w:rsidR="0031680C">
        <w:rPr>
          <w:sz w:val="28"/>
          <w:szCs w:val="28"/>
          <w:lang w:val="uk-UA"/>
        </w:rPr>
        <w:t>к</w:t>
      </w:r>
      <w:r w:rsidR="00665864" w:rsidRPr="001F07C1">
        <w:rPr>
          <w:sz w:val="28"/>
          <w:szCs w:val="28"/>
          <w:lang w:val="uk-UA"/>
        </w:rPr>
        <w:t xml:space="preserve">омунального підприємства </w:t>
      </w:r>
      <w:r w:rsidR="001F5F55" w:rsidRPr="001F07C1">
        <w:rPr>
          <w:sz w:val="28"/>
          <w:szCs w:val="28"/>
          <w:lang w:val="uk-UA"/>
        </w:rPr>
        <w:t>«</w:t>
      </w:r>
      <w:r w:rsidR="00712405" w:rsidRPr="001F07C1">
        <w:rPr>
          <w:sz w:val="28"/>
          <w:szCs w:val="28"/>
          <w:lang w:val="uk-UA"/>
        </w:rPr>
        <w:t>Житловий комунальний центр</w:t>
      </w:r>
      <w:r w:rsidR="001F5F55" w:rsidRPr="001F07C1">
        <w:rPr>
          <w:sz w:val="28"/>
          <w:szCs w:val="28"/>
          <w:lang w:val="uk-UA"/>
        </w:rPr>
        <w:t>» Глухівської міської ради</w:t>
      </w:r>
      <w:r w:rsidR="00ED18FA" w:rsidRPr="001F07C1">
        <w:rPr>
          <w:sz w:val="28"/>
          <w:szCs w:val="28"/>
          <w:lang w:val="uk-UA"/>
        </w:rPr>
        <w:t xml:space="preserve"> на 202</w:t>
      </w:r>
      <w:r w:rsidR="0031680C">
        <w:rPr>
          <w:sz w:val="28"/>
          <w:szCs w:val="28"/>
          <w:lang w:val="uk-UA"/>
        </w:rPr>
        <w:t>5</w:t>
      </w:r>
      <w:r w:rsidR="00ED18FA" w:rsidRPr="001F07C1">
        <w:rPr>
          <w:sz w:val="28"/>
          <w:szCs w:val="28"/>
          <w:lang w:val="uk-UA"/>
        </w:rPr>
        <w:t xml:space="preserve"> рік</w:t>
      </w:r>
      <w:r w:rsidR="007C7A01" w:rsidRPr="001F07C1">
        <w:rPr>
          <w:sz w:val="28"/>
          <w:szCs w:val="28"/>
          <w:lang w:val="uk-UA"/>
        </w:rPr>
        <w:t xml:space="preserve">, що </w:t>
      </w:r>
      <w:r w:rsidR="000941AF" w:rsidRPr="001F07C1">
        <w:rPr>
          <w:sz w:val="28"/>
          <w:szCs w:val="28"/>
          <w:lang w:val="uk-UA"/>
        </w:rPr>
        <w:t>додається</w:t>
      </w:r>
      <w:r w:rsidR="007C7A01" w:rsidRPr="001F07C1">
        <w:rPr>
          <w:sz w:val="28"/>
          <w:szCs w:val="28"/>
          <w:lang w:val="uk-UA"/>
        </w:rPr>
        <w:t xml:space="preserve"> (надалі</w:t>
      </w:r>
      <w:r w:rsidR="001F5F55" w:rsidRPr="001F07C1">
        <w:rPr>
          <w:sz w:val="28"/>
          <w:szCs w:val="28"/>
          <w:lang w:val="uk-UA"/>
        </w:rPr>
        <w:t xml:space="preserve"> – </w:t>
      </w:r>
      <w:r w:rsidR="007C7A01" w:rsidRPr="001F07C1">
        <w:rPr>
          <w:sz w:val="28"/>
          <w:szCs w:val="28"/>
          <w:lang w:val="uk-UA"/>
        </w:rPr>
        <w:t>Програма)</w:t>
      </w:r>
      <w:r w:rsidRPr="001F07C1">
        <w:rPr>
          <w:sz w:val="28"/>
          <w:szCs w:val="28"/>
          <w:lang w:val="uk-UA"/>
        </w:rPr>
        <w:t>.</w:t>
      </w:r>
    </w:p>
    <w:p w14:paraId="0B226AEA" w14:textId="5AC3BACD" w:rsidR="00D32FBE" w:rsidRPr="001F07C1" w:rsidRDefault="00D32FBE" w:rsidP="00D32FBE">
      <w:pPr>
        <w:tabs>
          <w:tab w:val="left" w:pos="1276"/>
        </w:tabs>
        <w:ind w:firstLine="720"/>
        <w:jc w:val="both"/>
        <w:rPr>
          <w:sz w:val="28"/>
          <w:szCs w:val="28"/>
          <w:lang w:val="uk-UA"/>
        </w:rPr>
      </w:pPr>
      <w:r w:rsidRPr="001F07C1">
        <w:rPr>
          <w:sz w:val="28"/>
          <w:szCs w:val="28"/>
          <w:lang w:val="uk-UA"/>
        </w:rPr>
        <w:t>2.</w:t>
      </w:r>
      <w:r w:rsidR="00843FBA" w:rsidRPr="001F07C1">
        <w:rPr>
          <w:sz w:val="28"/>
          <w:szCs w:val="28"/>
          <w:lang w:val="uk-UA"/>
        </w:rPr>
        <w:t> </w:t>
      </w:r>
      <w:r w:rsidRPr="001F07C1">
        <w:rPr>
          <w:sz w:val="28"/>
          <w:szCs w:val="28"/>
          <w:lang w:val="uk-UA"/>
        </w:rPr>
        <w:t xml:space="preserve">Фінансовому управлінню міської ради </w:t>
      </w:r>
      <w:r w:rsidR="00EE0E0D" w:rsidRPr="001F07C1">
        <w:rPr>
          <w:sz w:val="28"/>
          <w:szCs w:val="28"/>
          <w:lang w:val="uk-UA"/>
        </w:rPr>
        <w:t xml:space="preserve">(начальник – Онищенко А.В.) </w:t>
      </w:r>
      <w:r w:rsidRPr="001F07C1">
        <w:rPr>
          <w:sz w:val="28"/>
          <w:szCs w:val="28"/>
          <w:lang w:val="uk-UA"/>
        </w:rPr>
        <w:t>забезпечити фінансування заходів вищевказаної Програми.</w:t>
      </w:r>
    </w:p>
    <w:p w14:paraId="426C4D3A" w14:textId="20C92192" w:rsidR="00D32FBE" w:rsidRPr="001F07C1" w:rsidRDefault="00D32FBE" w:rsidP="00D32FBE">
      <w:pPr>
        <w:tabs>
          <w:tab w:val="left" w:pos="1276"/>
        </w:tabs>
        <w:ind w:firstLine="720"/>
        <w:jc w:val="both"/>
        <w:rPr>
          <w:sz w:val="28"/>
          <w:szCs w:val="28"/>
          <w:lang w:val="uk-UA"/>
        </w:rPr>
      </w:pPr>
      <w:r w:rsidRPr="001F07C1">
        <w:rPr>
          <w:sz w:val="28"/>
          <w:szCs w:val="28"/>
          <w:lang w:val="uk-UA"/>
        </w:rPr>
        <w:t>3.</w:t>
      </w:r>
      <w:r w:rsidR="00843FBA" w:rsidRPr="001F07C1">
        <w:rPr>
          <w:sz w:val="28"/>
          <w:szCs w:val="28"/>
          <w:lang w:val="uk-UA"/>
        </w:rPr>
        <w:t> </w:t>
      </w:r>
      <w:r w:rsidR="001F5F55" w:rsidRPr="001F07C1">
        <w:rPr>
          <w:sz w:val="28"/>
          <w:szCs w:val="28"/>
          <w:lang w:val="uk-UA"/>
        </w:rPr>
        <w:t xml:space="preserve">Комунальному підприємству </w:t>
      </w:r>
      <w:r w:rsidR="00843FBA" w:rsidRPr="001F07C1">
        <w:rPr>
          <w:sz w:val="28"/>
          <w:szCs w:val="28"/>
          <w:lang w:val="uk-UA"/>
        </w:rPr>
        <w:t>«</w:t>
      </w:r>
      <w:r w:rsidR="00712405" w:rsidRPr="001F07C1">
        <w:rPr>
          <w:sz w:val="28"/>
          <w:szCs w:val="28"/>
          <w:lang w:val="uk-UA"/>
        </w:rPr>
        <w:t>Житловий комунальний центр</w:t>
      </w:r>
      <w:r w:rsidR="00843FBA" w:rsidRPr="001F07C1">
        <w:rPr>
          <w:sz w:val="28"/>
          <w:szCs w:val="28"/>
          <w:lang w:val="uk-UA"/>
        </w:rPr>
        <w:t xml:space="preserve">» Глухівської міської ради </w:t>
      </w:r>
      <w:r w:rsidRPr="001F07C1">
        <w:rPr>
          <w:sz w:val="28"/>
          <w:szCs w:val="28"/>
          <w:lang w:val="uk-UA"/>
        </w:rPr>
        <w:t>(</w:t>
      </w:r>
      <w:r w:rsidR="0031680C">
        <w:rPr>
          <w:sz w:val="28"/>
          <w:szCs w:val="28"/>
          <w:lang w:val="uk-UA"/>
        </w:rPr>
        <w:t xml:space="preserve">в.о. </w:t>
      </w:r>
      <w:r w:rsidR="00ED18FA" w:rsidRPr="001F07C1">
        <w:rPr>
          <w:sz w:val="28"/>
          <w:szCs w:val="28"/>
          <w:lang w:val="uk-UA"/>
        </w:rPr>
        <w:t>директор</w:t>
      </w:r>
      <w:r w:rsidR="0031680C">
        <w:rPr>
          <w:sz w:val="28"/>
          <w:szCs w:val="28"/>
          <w:lang w:val="uk-UA"/>
        </w:rPr>
        <w:t>а</w:t>
      </w:r>
      <w:r w:rsidR="00AE3A90" w:rsidRPr="001F07C1">
        <w:rPr>
          <w:sz w:val="28"/>
          <w:szCs w:val="28"/>
          <w:lang w:val="uk-UA"/>
        </w:rPr>
        <w:t xml:space="preserve"> –</w:t>
      </w:r>
      <w:r w:rsidR="00ED18FA" w:rsidRPr="001F07C1">
        <w:rPr>
          <w:sz w:val="28"/>
          <w:szCs w:val="28"/>
          <w:lang w:val="uk-UA"/>
        </w:rPr>
        <w:t xml:space="preserve"> </w:t>
      </w:r>
      <w:r w:rsidR="00712405" w:rsidRPr="001F07C1">
        <w:rPr>
          <w:sz w:val="28"/>
          <w:szCs w:val="28"/>
          <w:lang w:val="uk-UA"/>
        </w:rPr>
        <w:t>Павлик В.А</w:t>
      </w:r>
      <w:r w:rsidR="006D2CFD" w:rsidRPr="001F07C1">
        <w:rPr>
          <w:sz w:val="28"/>
          <w:szCs w:val="28"/>
          <w:lang w:val="uk-UA"/>
        </w:rPr>
        <w:t>.</w:t>
      </w:r>
      <w:r w:rsidR="00843FBA" w:rsidRPr="001F07C1">
        <w:rPr>
          <w:sz w:val="28"/>
          <w:szCs w:val="28"/>
          <w:lang w:val="uk-UA"/>
        </w:rPr>
        <w:t xml:space="preserve">) </w:t>
      </w:r>
      <w:r w:rsidRPr="001F07C1">
        <w:rPr>
          <w:sz w:val="28"/>
          <w:szCs w:val="28"/>
          <w:lang w:val="uk-UA"/>
        </w:rPr>
        <w:t xml:space="preserve">надати інформацію про </w:t>
      </w:r>
      <w:r w:rsidR="001164CD" w:rsidRPr="001F07C1">
        <w:rPr>
          <w:sz w:val="28"/>
          <w:szCs w:val="28"/>
          <w:lang w:val="uk-UA"/>
        </w:rPr>
        <w:t>результати</w:t>
      </w:r>
      <w:r w:rsidRPr="001F07C1">
        <w:rPr>
          <w:sz w:val="28"/>
          <w:szCs w:val="28"/>
          <w:lang w:val="uk-UA"/>
        </w:rPr>
        <w:t xml:space="preserve"> виконання Програми </w:t>
      </w:r>
      <w:r w:rsidR="00843FBA" w:rsidRPr="001F07C1">
        <w:rPr>
          <w:sz w:val="28"/>
          <w:szCs w:val="28"/>
          <w:lang w:val="uk-UA"/>
        </w:rPr>
        <w:t xml:space="preserve">постійній комісії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r w:rsidR="00762B20" w:rsidRPr="001F07C1">
        <w:rPr>
          <w:sz w:val="28"/>
          <w:szCs w:val="28"/>
          <w:lang w:val="uk-UA"/>
        </w:rPr>
        <w:t>Стороженко Г.Я.</w:t>
      </w:r>
      <w:r w:rsidR="00843FBA" w:rsidRPr="001F07C1">
        <w:rPr>
          <w:sz w:val="28"/>
          <w:szCs w:val="28"/>
          <w:lang w:val="uk-UA"/>
        </w:rPr>
        <w:t>)</w:t>
      </w:r>
      <w:r w:rsidR="001164CD" w:rsidRPr="001F07C1">
        <w:rPr>
          <w:sz w:val="28"/>
          <w:szCs w:val="28"/>
          <w:lang w:val="uk-UA"/>
        </w:rPr>
        <w:t xml:space="preserve"> </w:t>
      </w:r>
      <w:r w:rsidR="00762B20" w:rsidRPr="001F07C1">
        <w:rPr>
          <w:sz w:val="28"/>
          <w:szCs w:val="28"/>
          <w:lang w:val="uk-UA"/>
        </w:rPr>
        <w:t>.</w:t>
      </w:r>
    </w:p>
    <w:p w14:paraId="37289A9A" w14:textId="1B488867" w:rsidR="006B6534" w:rsidRPr="001F07C1" w:rsidRDefault="001268AD" w:rsidP="00D32FBE">
      <w:pPr>
        <w:ind w:firstLine="720"/>
        <w:jc w:val="both"/>
        <w:rPr>
          <w:sz w:val="28"/>
          <w:szCs w:val="28"/>
          <w:lang w:val="uk-UA"/>
        </w:rPr>
      </w:pPr>
      <w:r w:rsidRPr="001F07C1">
        <w:rPr>
          <w:sz w:val="28"/>
          <w:szCs w:val="28"/>
          <w:lang w:val="uk-UA"/>
        </w:rPr>
        <w:t>4.</w:t>
      </w:r>
      <w:r w:rsidR="00843FBA" w:rsidRPr="001F07C1">
        <w:rPr>
          <w:sz w:val="28"/>
          <w:szCs w:val="28"/>
          <w:lang w:val="uk-UA"/>
        </w:rPr>
        <w:t> </w:t>
      </w:r>
      <w:r w:rsidR="00D46823" w:rsidRPr="001F07C1">
        <w:rPr>
          <w:sz w:val="28"/>
          <w:szCs w:val="28"/>
          <w:lang w:val="uk-UA"/>
        </w:rPr>
        <w:t>Контроль за виконанням цього рішення та Програми покласти на заступника міського голови з питань діяльності виконавчих органів міської ради Галустяна В.Е. та на постійну комісію з питань земельних відносин, природн</w:t>
      </w:r>
      <w:r w:rsidR="00317466" w:rsidRPr="001F07C1">
        <w:rPr>
          <w:sz w:val="28"/>
          <w:szCs w:val="28"/>
          <w:lang w:val="uk-UA"/>
        </w:rPr>
        <w:t>и</w:t>
      </w:r>
      <w:r w:rsidR="00D46823" w:rsidRPr="001F07C1">
        <w:rPr>
          <w:sz w:val="28"/>
          <w:szCs w:val="28"/>
          <w:lang w:val="uk-UA"/>
        </w:rPr>
        <w:t xml:space="preserve">х ресурсів, екології, житлово-комунального господарства, благоустрою, будівництва та архітектури (голова комісії </w:t>
      </w:r>
      <w:r w:rsidR="00762B20" w:rsidRPr="001F07C1">
        <w:rPr>
          <w:sz w:val="28"/>
          <w:szCs w:val="28"/>
          <w:lang w:val="uk-UA"/>
        </w:rPr>
        <w:t>Стороженко Г.Я.</w:t>
      </w:r>
      <w:r w:rsidR="00D46823" w:rsidRPr="001F07C1">
        <w:rPr>
          <w:sz w:val="28"/>
          <w:szCs w:val="28"/>
          <w:lang w:val="uk-UA"/>
        </w:rPr>
        <w:t>).</w:t>
      </w:r>
    </w:p>
    <w:p w14:paraId="2BBFC869" w14:textId="77777777" w:rsidR="006B6534" w:rsidRPr="001F07C1" w:rsidRDefault="006B6534" w:rsidP="006B6534">
      <w:pPr>
        <w:tabs>
          <w:tab w:val="left" w:pos="7020"/>
        </w:tabs>
        <w:rPr>
          <w:sz w:val="28"/>
          <w:szCs w:val="28"/>
          <w:lang w:val="uk-UA"/>
        </w:rPr>
      </w:pPr>
    </w:p>
    <w:p w14:paraId="77781C0A" w14:textId="77777777" w:rsidR="006B6534" w:rsidRPr="001F07C1" w:rsidRDefault="006B6534" w:rsidP="006B6534">
      <w:pPr>
        <w:tabs>
          <w:tab w:val="left" w:pos="7020"/>
        </w:tabs>
        <w:rPr>
          <w:sz w:val="28"/>
          <w:szCs w:val="28"/>
          <w:lang w:val="uk-UA"/>
        </w:rPr>
      </w:pPr>
    </w:p>
    <w:p w14:paraId="55D898CD" w14:textId="640A268D" w:rsidR="006B6534" w:rsidRPr="001F07C1" w:rsidRDefault="00843FBA" w:rsidP="006B6534">
      <w:pPr>
        <w:tabs>
          <w:tab w:val="left" w:pos="7020"/>
        </w:tabs>
        <w:rPr>
          <w:sz w:val="28"/>
          <w:szCs w:val="28"/>
          <w:lang w:val="uk-UA"/>
        </w:rPr>
      </w:pPr>
      <w:r w:rsidRPr="001F07C1">
        <w:rPr>
          <w:b/>
          <w:sz w:val="28"/>
          <w:szCs w:val="28"/>
          <w:lang w:val="uk-UA"/>
        </w:rPr>
        <w:t>Міський голова</w:t>
      </w:r>
      <w:r w:rsidR="006B6534" w:rsidRPr="001F07C1">
        <w:rPr>
          <w:b/>
          <w:sz w:val="28"/>
          <w:szCs w:val="28"/>
          <w:lang w:val="uk-UA"/>
        </w:rPr>
        <w:tab/>
      </w:r>
      <w:r w:rsidRPr="001F07C1">
        <w:rPr>
          <w:b/>
          <w:sz w:val="28"/>
          <w:szCs w:val="28"/>
          <w:lang w:val="uk-UA"/>
        </w:rPr>
        <w:t>Надія ВАЙЛО</w:t>
      </w:r>
      <w:r w:rsidR="00BE17FD" w:rsidRPr="001F07C1">
        <w:rPr>
          <w:sz w:val="28"/>
          <w:szCs w:val="28"/>
          <w:lang w:val="uk-UA"/>
        </w:rPr>
        <w:t xml:space="preserve"> </w:t>
      </w:r>
    </w:p>
    <w:p w14:paraId="716AE356" w14:textId="0907A286" w:rsidR="00D37A26" w:rsidRPr="001F07C1" w:rsidRDefault="006B6534" w:rsidP="00D37A26">
      <w:pPr>
        <w:ind w:left="6300"/>
        <w:rPr>
          <w:sz w:val="28"/>
          <w:szCs w:val="28"/>
          <w:lang w:val="uk-UA"/>
        </w:rPr>
      </w:pPr>
      <w:r w:rsidRPr="001F07C1">
        <w:rPr>
          <w:sz w:val="28"/>
          <w:szCs w:val="28"/>
          <w:lang w:val="uk-UA"/>
        </w:rPr>
        <w:br w:type="page"/>
      </w:r>
      <w:r w:rsidR="00D32FBE" w:rsidRPr="001F07C1">
        <w:rPr>
          <w:sz w:val="28"/>
          <w:szCs w:val="28"/>
          <w:lang w:val="uk-UA"/>
        </w:rPr>
        <w:lastRenderedPageBreak/>
        <w:t>ЗАТВЕРДЖЕНО</w:t>
      </w:r>
    </w:p>
    <w:p w14:paraId="2CA0458A" w14:textId="226BD54D" w:rsidR="00D37A26" w:rsidRPr="001F07C1" w:rsidRDefault="00AE3A90" w:rsidP="00D37A26">
      <w:pPr>
        <w:ind w:left="6300"/>
        <w:rPr>
          <w:sz w:val="28"/>
          <w:szCs w:val="28"/>
          <w:lang w:val="uk-UA"/>
        </w:rPr>
      </w:pPr>
      <w:r w:rsidRPr="001F07C1">
        <w:rPr>
          <w:sz w:val="28"/>
          <w:szCs w:val="28"/>
          <w:lang w:val="uk-UA"/>
        </w:rPr>
        <w:t xml:space="preserve">Рішення </w:t>
      </w:r>
      <w:r w:rsidR="00D37A26" w:rsidRPr="001F07C1">
        <w:rPr>
          <w:sz w:val="28"/>
          <w:szCs w:val="28"/>
          <w:lang w:val="uk-UA"/>
        </w:rPr>
        <w:t>міської ради</w:t>
      </w:r>
    </w:p>
    <w:p w14:paraId="1B989D2C" w14:textId="5698C689" w:rsidR="00D37A26" w:rsidRPr="001F07C1" w:rsidRDefault="001507A1" w:rsidP="00D37A26">
      <w:pPr>
        <w:ind w:left="6300"/>
        <w:rPr>
          <w:sz w:val="28"/>
          <w:szCs w:val="28"/>
          <w:lang w:val="uk-UA"/>
        </w:rPr>
      </w:pPr>
      <w:r>
        <w:rPr>
          <w:sz w:val="28"/>
          <w:szCs w:val="28"/>
          <w:lang w:val="uk-UA"/>
        </w:rPr>
        <w:t>21.11.2025</w:t>
      </w:r>
      <w:bookmarkStart w:id="2" w:name="_GoBack"/>
      <w:bookmarkEnd w:id="2"/>
      <w:r w:rsidR="00620FA3" w:rsidRPr="001F07C1">
        <w:rPr>
          <w:sz w:val="28"/>
          <w:szCs w:val="28"/>
          <w:lang w:val="uk-UA"/>
        </w:rPr>
        <w:t xml:space="preserve"> </w:t>
      </w:r>
      <w:r w:rsidR="00D37A26" w:rsidRPr="001F07C1">
        <w:rPr>
          <w:sz w:val="28"/>
          <w:szCs w:val="28"/>
          <w:lang w:val="uk-UA"/>
        </w:rPr>
        <w:t>№</w:t>
      </w:r>
      <w:r w:rsidR="00C85CE9" w:rsidRPr="001F07C1">
        <w:rPr>
          <w:sz w:val="28"/>
          <w:szCs w:val="28"/>
          <w:lang w:val="uk-UA"/>
        </w:rPr>
        <w:t xml:space="preserve"> </w:t>
      </w:r>
      <w:r>
        <w:rPr>
          <w:sz w:val="28"/>
          <w:szCs w:val="28"/>
          <w:lang w:val="uk-UA"/>
        </w:rPr>
        <w:t>1126</w:t>
      </w:r>
    </w:p>
    <w:p w14:paraId="48D252E3" w14:textId="77777777" w:rsidR="00D37A26" w:rsidRPr="001F07C1" w:rsidRDefault="00D37A26" w:rsidP="00D37A26">
      <w:pPr>
        <w:ind w:left="6300"/>
        <w:rPr>
          <w:sz w:val="28"/>
          <w:szCs w:val="28"/>
          <w:lang w:val="uk-UA"/>
        </w:rPr>
      </w:pPr>
    </w:p>
    <w:p w14:paraId="05C94556" w14:textId="28AF403F" w:rsidR="00F30F6C" w:rsidRPr="001F07C1" w:rsidRDefault="00D46823" w:rsidP="00BE17FD">
      <w:pPr>
        <w:jc w:val="center"/>
        <w:rPr>
          <w:b/>
          <w:bCs/>
          <w:sz w:val="48"/>
          <w:szCs w:val="48"/>
          <w:lang w:val="uk-UA"/>
        </w:rPr>
      </w:pPr>
      <w:r w:rsidRPr="001F07C1">
        <w:rPr>
          <w:b/>
          <w:sz w:val="32"/>
          <w:szCs w:val="32"/>
          <w:lang w:val="uk-UA"/>
        </w:rPr>
        <w:t xml:space="preserve">Цільова </w:t>
      </w:r>
      <w:r w:rsidR="00843FBA" w:rsidRPr="001F07C1">
        <w:rPr>
          <w:b/>
          <w:sz w:val="32"/>
          <w:szCs w:val="32"/>
          <w:lang w:val="uk-UA"/>
        </w:rPr>
        <w:t xml:space="preserve">Програма </w:t>
      </w:r>
      <w:bookmarkStart w:id="3" w:name="_Hlk64448920"/>
      <w:r w:rsidR="00BE17FD" w:rsidRPr="001F07C1">
        <w:rPr>
          <w:b/>
          <w:sz w:val="32"/>
          <w:szCs w:val="32"/>
          <w:lang w:val="uk-UA"/>
        </w:rPr>
        <w:t xml:space="preserve">поповнення статутного капіталу </w:t>
      </w:r>
      <w:r w:rsidR="00DF1A8F">
        <w:rPr>
          <w:b/>
          <w:sz w:val="32"/>
          <w:szCs w:val="32"/>
          <w:lang w:val="uk-UA"/>
        </w:rPr>
        <w:t>к</w:t>
      </w:r>
      <w:r w:rsidR="00665864" w:rsidRPr="001F07C1">
        <w:rPr>
          <w:b/>
          <w:sz w:val="32"/>
          <w:szCs w:val="32"/>
          <w:lang w:val="uk-UA"/>
        </w:rPr>
        <w:t xml:space="preserve">омунального підприємства </w:t>
      </w:r>
      <w:r w:rsidR="00843FBA" w:rsidRPr="001F07C1">
        <w:rPr>
          <w:b/>
          <w:sz w:val="32"/>
          <w:szCs w:val="32"/>
          <w:lang w:val="uk-UA"/>
        </w:rPr>
        <w:t>«</w:t>
      </w:r>
      <w:r w:rsidR="00712405" w:rsidRPr="001F07C1">
        <w:rPr>
          <w:b/>
          <w:sz w:val="32"/>
          <w:szCs w:val="32"/>
          <w:lang w:val="uk-UA"/>
        </w:rPr>
        <w:t>Житловий комунальний центр</w:t>
      </w:r>
      <w:r w:rsidR="00843FBA" w:rsidRPr="001F07C1">
        <w:rPr>
          <w:b/>
          <w:sz w:val="32"/>
          <w:szCs w:val="32"/>
          <w:lang w:val="uk-UA"/>
        </w:rPr>
        <w:t>» Глухівської міської ради</w:t>
      </w:r>
      <w:r w:rsidR="00BE17FD" w:rsidRPr="001F07C1">
        <w:rPr>
          <w:b/>
          <w:sz w:val="32"/>
          <w:szCs w:val="32"/>
          <w:lang w:val="uk-UA"/>
        </w:rPr>
        <w:t xml:space="preserve"> на 20</w:t>
      </w:r>
      <w:r w:rsidR="001268AD" w:rsidRPr="001F07C1">
        <w:rPr>
          <w:b/>
          <w:sz w:val="32"/>
          <w:szCs w:val="32"/>
          <w:lang w:val="uk-UA"/>
        </w:rPr>
        <w:t>2</w:t>
      </w:r>
      <w:r w:rsidR="0031680C">
        <w:rPr>
          <w:b/>
          <w:sz w:val="32"/>
          <w:szCs w:val="32"/>
          <w:lang w:val="uk-UA"/>
        </w:rPr>
        <w:t>5</w:t>
      </w:r>
      <w:r w:rsidR="00BE17FD" w:rsidRPr="001F07C1">
        <w:rPr>
          <w:b/>
          <w:sz w:val="32"/>
          <w:szCs w:val="32"/>
          <w:lang w:val="uk-UA"/>
        </w:rPr>
        <w:t xml:space="preserve"> рік</w:t>
      </w:r>
    </w:p>
    <w:p w14:paraId="07FACD44" w14:textId="77777777" w:rsidR="00FF7D95" w:rsidRPr="001F07C1" w:rsidRDefault="00FF7D95" w:rsidP="00FF7D95">
      <w:pPr>
        <w:jc w:val="center"/>
        <w:rPr>
          <w:bCs/>
          <w:sz w:val="48"/>
          <w:szCs w:val="48"/>
          <w:lang w:val="uk-UA"/>
        </w:rPr>
      </w:pPr>
      <w:r w:rsidRPr="001F07C1">
        <w:rPr>
          <w:sz w:val="32"/>
          <w:szCs w:val="32"/>
          <w:lang w:val="uk-UA"/>
        </w:rPr>
        <w:t>(далі – Програма)</w:t>
      </w:r>
    </w:p>
    <w:bookmarkEnd w:id="3"/>
    <w:p w14:paraId="7059FF35" w14:textId="77777777" w:rsidR="009607AF" w:rsidRDefault="009607AF" w:rsidP="009607AF">
      <w:pPr>
        <w:jc w:val="center"/>
        <w:rPr>
          <w:b/>
          <w:bCs/>
          <w:sz w:val="28"/>
          <w:szCs w:val="28"/>
          <w:lang w:val="uk-UA"/>
        </w:rPr>
      </w:pPr>
    </w:p>
    <w:p w14:paraId="5BF4354C" w14:textId="77777777" w:rsidR="0031680C" w:rsidRPr="001F07C1" w:rsidRDefault="0031680C" w:rsidP="0031680C">
      <w:pPr>
        <w:ind w:left="360"/>
        <w:jc w:val="center"/>
        <w:rPr>
          <w:b/>
          <w:bCs/>
          <w:sz w:val="28"/>
          <w:szCs w:val="28"/>
          <w:lang w:val="uk-UA"/>
        </w:rPr>
      </w:pPr>
      <w:r w:rsidRPr="001F07C1">
        <w:rPr>
          <w:b/>
          <w:bCs/>
          <w:sz w:val="28"/>
          <w:szCs w:val="28"/>
          <w:lang w:val="uk-UA"/>
        </w:rPr>
        <w:t>1. Паспорт Програми</w:t>
      </w:r>
    </w:p>
    <w:p w14:paraId="42AD9647" w14:textId="77777777" w:rsidR="0031680C" w:rsidRPr="001F07C1" w:rsidRDefault="0031680C" w:rsidP="0031680C">
      <w:pPr>
        <w:jc w:val="center"/>
        <w:rPr>
          <w:b/>
          <w:bCs/>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240"/>
        <w:gridCol w:w="5863"/>
      </w:tblGrid>
      <w:tr w:rsidR="0031680C" w:rsidRPr="001F07C1" w14:paraId="698456EC" w14:textId="77777777" w:rsidTr="002755D4">
        <w:tc>
          <w:tcPr>
            <w:tcW w:w="468" w:type="dxa"/>
            <w:shd w:val="clear" w:color="auto" w:fill="auto"/>
          </w:tcPr>
          <w:p w14:paraId="186AEA54" w14:textId="77777777" w:rsidR="0031680C" w:rsidRPr="001F07C1" w:rsidRDefault="0031680C" w:rsidP="002755D4">
            <w:pPr>
              <w:jc w:val="center"/>
              <w:rPr>
                <w:bCs/>
                <w:sz w:val="28"/>
                <w:szCs w:val="28"/>
                <w:lang w:val="uk-UA"/>
              </w:rPr>
            </w:pPr>
            <w:r w:rsidRPr="001F07C1">
              <w:rPr>
                <w:bCs/>
                <w:sz w:val="28"/>
                <w:szCs w:val="28"/>
                <w:lang w:val="uk-UA"/>
              </w:rPr>
              <w:t>1.</w:t>
            </w:r>
          </w:p>
        </w:tc>
        <w:tc>
          <w:tcPr>
            <w:tcW w:w="3240" w:type="dxa"/>
            <w:shd w:val="clear" w:color="auto" w:fill="auto"/>
          </w:tcPr>
          <w:p w14:paraId="58AC4566" w14:textId="77777777" w:rsidR="0031680C" w:rsidRPr="001F07C1" w:rsidRDefault="0031680C" w:rsidP="002755D4">
            <w:pPr>
              <w:rPr>
                <w:bCs/>
                <w:sz w:val="28"/>
                <w:szCs w:val="28"/>
                <w:lang w:val="uk-UA"/>
              </w:rPr>
            </w:pPr>
            <w:r w:rsidRPr="001F07C1">
              <w:rPr>
                <w:bCs/>
                <w:sz w:val="28"/>
                <w:szCs w:val="28"/>
                <w:lang w:val="uk-UA"/>
              </w:rPr>
              <w:t>Ініціатор розроблення Програми</w:t>
            </w:r>
          </w:p>
        </w:tc>
        <w:tc>
          <w:tcPr>
            <w:tcW w:w="5863" w:type="dxa"/>
            <w:shd w:val="clear" w:color="auto" w:fill="auto"/>
          </w:tcPr>
          <w:p w14:paraId="63EF2C53" w14:textId="77777777" w:rsidR="0031680C" w:rsidRPr="001F07C1" w:rsidRDefault="0031680C" w:rsidP="002755D4">
            <w:pPr>
              <w:jc w:val="center"/>
              <w:rPr>
                <w:bCs/>
                <w:sz w:val="28"/>
                <w:szCs w:val="28"/>
                <w:lang w:val="uk-UA"/>
              </w:rPr>
            </w:pPr>
            <w:r w:rsidRPr="001F07C1">
              <w:rPr>
                <w:bCs/>
                <w:sz w:val="28"/>
                <w:szCs w:val="28"/>
                <w:lang w:val="uk-UA"/>
              </w:rPr>
              <w:t>Виконавчий комітет міської ради</w:t>
            </w:r>
          </w:p>
        </w:tc>
      </w:tr>
      <w:tr w:rsidR="0031680C" w:rsidRPr="00DF1A8F" w14:paraId="6638C675" w14:textId="77777777" w:rsidTr="002755D4">
        <w:tc>
          <w:tcPr>
            <w:tcW w:w="468" w:type="dxa"/>
            <w:shd w:val="clear" w:color="auto" w:fill="auto"/>
          </w:tcPr>
          <w:p w14:paraId="150795B8" w14:textId="77777777" w:rsidR="0031680C" w:rsidRPr="001F07C1" w:rsidRDefault="0031680C" w:rsidP="002755D4">
            <w:pPr>
              <w:jc w:val="center"/>
              <w:rPr>
                <w:bCs/>
                <w:sz w:val="28"/>
                <w:szCs w:val="28"/>
                <w:lang w:val="uk-UA"/>
              </w:rPr>
            </w:pPr>
            <w:r w:rsidRPr="001F07C1">
              <w:rPr>
                <w:bCs/>
                <w:sz w:val="28"/>
                <w:szCs w:val="28"/>
                <w:lang w:val="uk-UA"/>
              </w:rPr>
              <w:t>2.</w:t>
            </w:r>
          </w:p>
        </w:tc>
        <w:tc>
          <w:tcPr>
            <w:tcW w:w="3240" w:type="dxa"/>
            <w:tcBorders>
              <w:top w:val="single" w:sz="4" w:space="0" w:color="auto"/>
              <w:left w:val="single" w:sz="4" w:space="0" w:color="auto"/>
              <w:bottom w:val="single" w:sz="4" w:space="0" w:color="auto"/>
              <w:right w:val="single" w:sz="4" w:space="0" w:color="auto"/>
            </w:tcBorders>
          </w:tcPr>
          <w:p w14:paraId="5F078298" w14:textId="77777777" w:rsidR="0031680C" w:rsidRPr="001F07C1" w:rsidRDefault="0031680C" w:rsidP="002755D4">
            <w:pPr>
              <w:rPr>
                <w:bCs/>
                <w:sz w:val="28"/>
                <w:szCs w:val="28"/>
                <w:lang w:val="uk-UA"/>
              </w:rPr>
            </w:pPr>
            <w:r w:rsidRPr="001F07C1">
              <w:rPr>
                <w:sz w:val="28"/>
                <w:lang w:val="uk-UA"/>
              </w:rPr>
              <w:t xml:space="preserve">Дата, номер і назва розпорядження міського голови про розроблення програми </w:t>
            </w:r>
          </w:p>
        </w:tc>
        <w:tc>
          <w:tcPr>
            <w:tcW w:w="5863" w:type="dxa"/>
            <w:tcBorders>
              <w:top w:val="single" w:sz="4" w:space="0" w:color="auto"/>
              <w:left w:val="single" w:sz="4" w:space="0" w:color="auto"/>
              <w:bottom w:val="nil"/>
              <w:right w:val="single" w:sz="4" w:space="0" w:color="auto"/>
            </w:tcBorders>
            <w:shd w:val="clear" w:color="auto" w:fill="FFFFFF"/>
          </w:tcPr>
          <w:p w14:paraId="3E29D763" w14:textId="43366571" w:rsidR="0031680C" w:rsidRPr="001F07C1" w:rsidRDefault="0031680C" w:rsidP="00DF1A8F">
            <w:pPr>
              <w:jc w:val="center"/>
              <w:rPr>
                <w:bCs/>
                <w:sz w:val="28"/>
                <w:szCs w:val="28"/>
                <w:lang w:val="uk-UA"/>
              </w:rPr>
            </w:pPr>
            <w:r w:rsidRPr="001F07C1">
              <w:rPr>
                <w:sz w:val="28"/>
                <w:szCs w:val="28"/>
                <w:lang w:val="uk-UA"/>
              </w:rPr>
              <w:t xml:space="preserve">Розпорядження міського голови від </w:t>
            </w:r>
            <w:r w:rsidRPr="00AC7923">
              <w:rPr>
                <w:sz w:val="28"/>
                <w:szCs w:val="28"/>
                <w:lang w:val="uk-UA"/>
              </w:rPr>
              <w:t>12.11.202</w:t>
            </w:r>
            <w:r>
              <w:rPr>
                <w:sz w:val="28"/>
                <w:szCs w:val="28"/>
                <w:lang w:val="uk-UA"/>
              </w:rPr>
              <w:t>5</w:t>
            </w:r>
            <w:r w:rsidRPr="00AC7923">
              <w:rPr>
                <w:sz w:val="28"/>
                <w:szCs w:val="28"/>
                <w:lang w:val="uk-UA"/>
              </w:rPr>
              <w:t xml:space="preserve"> № 161-ОД</w:t>
            </w:r>
            <w:r w:rsidRPr="001F07C1">
              <w:rPr>
                <w:sz w:val="28"/>
                <w:szCs w:val="28"/>
                <w:lang w:val="uk-UA"/>
              </w:rPr>
              <w:t xml:space="preserve"> «Про розробку проєкту цільової Програми поповнення статутного капіталу </w:t>
            </w:r>
            <w:r w:rsidR="00DF1A8F">
              <w:rPr>
                <w:sz w:val="28"/>
                <w:szCs w:val="28"/>
                <w:lang w:val="uk-UA"/>
              </w:rPr>
              <w:t>к</w:t>
            </w:r>
            <w:r w:rsidRPr="001F07C1">
              <w:rPr>
                <w:sz w:val="28"/>
                <w:szCs w:val="28"/>
                <w:lang w:val="uk-UA"/>
              </w:rPr>
              <w:t>омунального підприємства «Житловий комунальний центр» Глухівської міської ради на 202</w:t>
            </w:r>
            <w:r>
              <w:rPr>
                <w:sz w:val="28"/>
                <w:szCs w:val="28"/>
                <w:lang w:val="uk-UA"/>
              </w:rPr>
              <w:t>5</w:t>
            </w:r>
            <w:r w:rsidRPr="001F07C1">
              <w:rPr>
                <w:sz w:val="28"/>
                <w:szCs w:val="28"/>
                <w:lang w:val="uk-UA"/>
              </w:rPr>
              <w:t xml:space="preserve"> рік»</w:t>
            </w:r>
          </w:p>
        </w:tc>
      </w:tr>
      <w:tr w:rsidR="0031680C" w:rsidRPr="001F07C1" w14:paraId="7E99F779" w14:textId="77777777" w:rsidTr="002755D4">
        <w:tc>
          <w:tcPr>
            <w:tcW w:w="468" w:type="dxa"/>
            <w:shd w:val="clear" w:color="auto" w:fill="auto"/>
          </w:tcPr>
          <w:p w14:paraId="2B225A03" w14:textId="77777777" w:rsidR="0031680C" w:rsidRPr="001F07C1" w:rsidRDefault="0031680C" w:rsidP="002755D4">
            <w:pPr>
              <w:jc w:val="center"/>
              <w:rPr>
                <w:bCs/>
                <w:sz w:val="28"/>
                <w:szCs w:val="28"/>
                <w:lang w:val="uk-UA"/>
              </w:rPr>
            </w:pPr>
            <w:r w:rsidRPr="001F07C1">
              <w:rPr>
                <w:bCs/>
                <w:sz w:val="28"/>
                <w:szCs w:val="28"/>
                <w:lang w:val="uk-UA"/>
              </w:rPr>
              <w:t>3.</w:t>
            </w:r>
          </w:p>
        </w:tc>
        <w:tc>
          <w:tcPr>
            <w:tcW w:w="3240" w:type="dxa"/>
            <w:shd w:val="clear" w:color="auto" w:fill="auto"/>
          </w:tcPr>
          <w:p w14:paraId="5FE3E0F5" w14:textId="77777777" w:rsidR="0031680C" w:rsidRPr="001F07C1" w:rsidRDefault="0031680C" w:rsidP="002755D4">
            <w:pPr>
              <w:rPr>
                <w:bCs/>
                <w:sz w:val="28"/>
                <w:szCs w:val="28"/>
                <w:lang w:val="uk-UA"/>
              </w:rPr>
            </w:pPr>
            <w:r w:rsidRPr="001F07C1">
              <w:rPr>
                <w:bCs/>
                <w:sz w:val="28"/>
                <w:szCs w:val="28"/>
                <w:lang w:val="uk-UA"/>
              </w:rPr>
              <w:t>Розробник Програми</w:t>
            </w:r>
          </w:p>
        </w:tc>
        <w:tc>
          <w:tcPr>
            <w:tcW w:w="5863" w:type="dxa"/>
            <w:shd w:val="clear" w:color="auto" w:fill="auto"/>
          </w:tcPr>
          <w:p w14:paraId="4439F5DD" w14:textId="77777777" w:rsidR="0031680C" w:rsidRPr="001F07C1" w:rsidRDefault="0031680C" w:rsidP="002755D4">
            <w:pPr>
              <w:jc w:val="center"/>
              <w:rPr>
                <w:bCs/>
                <w:sz w:val="28"/>
                <w:szCs w:val="28"/>
                <w:lang w:val="uk-UA"/>
              </w:rPr>
            </w:pPr>
            <w:r w:rsidRPr="001F07C1">
              <w:rPr>
                <w:bCs/>
                <w:sz w:val="28"/>
                <w:szCs w:val="28"/>
                <w:lang w:val="uk-UA"/>
              </w:rPr>
              <w:t>Управління житлово-комунального господарства та містобудування міської ради</w:t>
            </w:r>
          </w:p>
        </w:tc>
      </w:tr>
      <w:tr w:rsidR="0031680C" w:rsidRPr="001F07C1" w14:paraId="1174EFA7" w14:textId="77777777" w:rsidTr="002755D4">
        <w:tc>
          <w:tcPr>
            <w:tcW w:w="468" w:type="dxa"/>
            <w:shd w:val="clear" w:color="auto" w:fill="auto"/>
          </w:tcPr>
          <w:p w14:paraId="73B7D524" w14:textId="77777777" w:rsidR="0031680C" w:rsidRPr="001F07C1" w:rsidRDefault="0031680C" w:rsidP="002755D4">
            <w:pPr>
              <w:jc w:val="center"/>
              <w:rPr>
                <w:bCs/>
                <w:sz w:val="28"/>
                <w:szCs w:val="28"/>
                <w:lang w:val="uk-UA"/>
              </w:rPr>
            </w:pPr>
            <w:r w:rsidRPr="001F07C1">
              <w:rPr>
                <w:bCs/>
                <w:sz w:val="28"/>
                <w:szCs w:val="28"/>
                <w:lang w:val="uk-UA"/>
              </w:rPr>
              <w:t>4.</w:t>
            </w:r>
          </w:p>
        </w:tc>
        <w:tc>
          <w:tcPr>
            <w:tcW w:w="3240" w:type="dxa"/>
            <w:shd w:val="clear" w:color="auto" w:fill="auto"/>
          </w:tcPr>
          <w:p w14:paraId="6E78AD67" w14:textId="77777777" w:rsidR="0031680C" w:rsidRPr="001F07C1" w:rsidRDefault="0031680C" w:rsidP="002755D4">
            <w:pPr>
              <w:rPr>
                <w:bCs/>
                <w:sz w:val="28"/>
                <w:szCs w:val="28"/>
                <w:lang w:val="uk-UA"/>
              </w:rPr>
            </w:pPr>
            <w:r w:rsidRPr="001F07C1">
              <w:rPr>
                <w:bCs/>
                <w:sz w:val="28"/>
                <w:szCs w:val="28"/>
                <w:lang w:val="uk-UA"/>
              </w:rPr>
              <w:t>Відповідальний виконавець Програми</w:t>
            </w:r>
          </w:p>
        </w:tc>
        <w:tc>
          <w:tcPr>
            <w:tcW w:w="5863" w:type="dxa"/>
            <w:shd w:val="clear" w:color="auto" w:fill="auto"/>
          </w:tcPr>
          <w:p w14:paraId="26A134D7" w14:textId="50B005F0" w:rsidR="0031680C" w:rsidRPr="001F07C1" w:rsidRDefault="00DF1A8F" w:rsidP="002755D4">
            <w:pPr>
              <w:jc w:val="center"/>
              <w:rPr>
                <w:bCs/>
                <w:sz w:val="28"/>
                <w:szCs w:val="28"/>
                <w:lang w:val="uk-UA"/>
              </w:rPr>
            </w:pPr>
            <w:r>
              <w:rPr>
                <w:sz w:val="28"/>
                <w:szCs w:val="28"/>
                <w:lang w:val="uk-UA"/>
              </w:rPr>
              <w:t>К</w:t>
            </w:r>
            <w:r w:rsidR="0031680C" w:rsidRPr="001F07C1">
              <w:rPr>
                <w:sz w:val="28"/>
                <w:szCs w:val="28"/>
                <w:lang w:val="uk-UA"/>
              </w:rPr>
              <w:t>омунальне підприємство «Житловий комунальний центр» Глухівської міської ради</w:t>
            </w:r>
          </w:p>
        </w:tc>
      </w:tr>
      <w:tr w:rsidR="0031680C" w:rsidRPr="001F07C1" w14:paraId="2A3ECC46" w14:textId="77777777" w:rsidTr="002755D4">
        <w:tc>
          <w:tcPr>
            <w:tcW w:w="468" w:type="dxa"/>
            <w:shd w:val="clear" w:color="auto" w:fill="auto"/>
          </w:tcPr>
          <w:p w14:paraId="4E1AA173" w14:textId="77777777" w:rsidR="0031680C" w:rsidRPr="001F07C1" w:rsidRDefault="0031680C" w:rsidP="002755D4">
            <w:pPr>
              <w:jc w:val="center"/>
              <w:rPr>
                <w:bCs/>
                <w:sz w:val="28"/>
                <w:szCs w:val="28"/>
                <w:lang w:val="uk-UA"/>
              </w:rPr>
            </w:pPr>
            <w:r w:rsidRPr="001F07C1">
              <w:rPr>
                <w:bCs/>
                <w:sz w:val="28"/>
                <w:szCs w:val="28"/>
                <w:lang w:val="uk-UA"/>
              </w:rPr>
              <w:t>5.</w:t>
            </w:r>
          </w:p>
        </w:tc>
        <w:tc>
          <w:tcPr>
            <w:tcW w:w="3240" w:type="dxa"/>
            <w:shd w:val="clear" w:color="auto" w:fill="auto"/>
          </w:tcPr>
          <w:p w14:paraId="6EB09310" w14:textId="77777777" w:rsidR="0031680C" w:rsidRPr="001F07C1" w:rsidRDefault="0031680C" w:rsidP="002755D4">
            <w:pPr>
              <w:rPr>
                <w:bCs/>
                <w:sz w:val="28"/>
                <w:szCs w:val="28"/>
                <w:lang w:val="uk-UA"/>
              </w:rPr>
            </w:pPr>
            <w:r w:rsidRPr="001F07C1">
              <w:rPr>
                <w:bCs/>
                <w:sz w:val="28"/>
                <w:szCs w:val="28"/>
                <w:lang w:val="uk-UA"/>
              </w:rPr>
              <w:t>Учасники Програми</w:t>
            </w:r>
          </w:p>
        </w:tc>
        <w:tc>
          <w:tcPr>
            <w:tcW w:w="5863" w:type="dxa"/>
            <w:shd w:val="clear" w:color="auto" w:fill="auto"/>
          </w:tcPr>
          <w:p w14:paraId="0706C84C" w14:textId="77777777" w:rsidR="0031680C" w:rsidRPr="001F07C1" w:rsidRDefault="0031680C" w:rsidP="002755D4">
            <w:pPr>
              <w:jc w:val="center"/>
              <w:rPr>
                <w:sz w:val="28"/>
                <w:szCs w:val="28"/>
                <w:lang w:val="uk-UA"/>
              </w:rPr>
            </w:pPr>
            <w:r w:rsidRPr="001F07C1">
              <w:rPr>
                <w:sz w:val="28"/>
                <w:szCs w:val="28"/>
                <w:lang w:val="uk-UA"/>
              </w:rPr>
              <w:t>Комунальне підприємство «Житловий комунальний центр» Глухівської міської ради, управління житлово-комунального господарства та містобудування міської ради</w:t>
            </w:r>
          </w:p>
        </w:tc>
      </w:tr>
      <w:tr w:rsidR="0031680C" w:rsidRPr="001F07C1" w14:paraId="68C43A9A" w14:textId="77777777" w:rsidTr="002755D4">
        <w:tc>
          <w:tcPr>
            <w:tcW w:w="468" w:type="dxa"/>
            <w:shd w:val="clear" w:color="auto" w:fill="auto"/>
          </w:tcPr>
          <w:p w14:paraId="462F69E7" w14:textId="77777777" w:rsidR="0031680C" w:rsidRPr="001F07C1" w:rsidRDefault="0031680C" w:rsidP="002755D4">
            <w:pPr>
              <w:jc w:val="center"/>
              <w:rPr>
                <w:bCs/>
                <w:sz w:val="28"/>
                <w:szCs w:val="28"/>
                <w:lang w:val="uk-UA"/>
              </w:rPr>
            </w:pPr>
            <w:r w:rsidRPr="001F07C1">
              <w:rPr>
                <w:bCs/>
                <w:sz w:val="28"/>
                <w:szCs w:val="28"/>
                <w:lang w:val="uk-UA"/>
              </w:rPr>
              <w:t>6.</w:t>
            </w:r>
          </w:p>
        </w:tc>
        <w:tc>
          <w:tcPr>
            <w:tcW w:w="3240" w:type="dxa"/>
            <w:shd w:val="clear" w:color="auto" w:fill="auto"/>
          </w:tcPr>
          <w:p w14:paraId="23FE9FE8" w14:textId="77777777" w:rsidR="0031680C" w:rsidRPr="001F07C1" w:rsidRDefault="0031680C" w:rsidP="002755D4">
            <w:pPr>
              <w:rPr>
                <w:bCs/>
                <w:sz w:val="28"/>
                <w:szCs w:val="28"/>
                <w:lang w:val="uk-UA"/>
              </w:rPr>
            </w:pPr>
            <w:r w:rsidRPr="001F07C1">
              <w:rPr>
                <w:bCs/>
                <w:sz w:val="28"/>
                <w:szCs w:val="28"/>
                <w:lang w:val="uk-UA"/>
              </w:rPr>
              <w:t>Термін реалізації Програми</w:t>
            </w:r>
          </w:p>
        </w:tc>
        <w:tc>
          <w:tcPr>
            <w:tcW w:w="5863" w:type="dxa"/>
            <w:shd w:val="clear" w:color="auto" w:fill="auto"/>
          </w:tcPr>
          <w:p w14:paraId="7A494AB7" w14:textId="77777777" w:rsidR="0031680C" w:rsidRPr="001F07C1" w:rsidRDefault="0031680C" w:rsidP="002755D4">
            <w:pPr>
              <w:jc w:val="center"/>
              <w:rPr>
                <w:bCs/>
                <w:sz w:val="28"/>
                <w:szCs w:val="28"/>
                <w:lang w:val="uk-UA"/>
              </w:rPr>
            </w:pPr>
            <w:r w:rsidRPr="001F07C1">
              <w:rPr>
                <w:bCs/>
                <w:sz w:val="28"/>
                <w:szCs w:val="28"/>
                <w:lang w:val="uk-UA"/>
              </w:rPr>
              <w:t>202</w:t>
            </w:r>
            <w:r>
              <w:rPr>
                <w:bCs/>
                <w:sz w:val="28"/>
                <w:szCs w:val="28"/>
                <w:lang w:val="uk-UA"/>
              </w:rPr>
              <w:t>5</w:t>
            </w:r>
            <w:r w:rsidRPr="001F07C1">
              <w:rPr>
                <w:bCs/>
                <w:sz w:val="28"/>
                <w:szCs w:val="28"/>
                <w:lang w:val="uk-UA"/>
              </w:rPr>
              <w:t xml:space="preserve"> рік</w:t>
            </w:r>
          </w:p>
        </w:tc>
      </w:tr>
      <w:tr w:rsidR="0031680C" w:rsidRPr="00DF1A8F" w14:paraId="4C8BCDE1" w14:textId="77777777" w:rsidTr="002755D4">
        <w:tc>
          <w:tcPr>
            <w:tcW w:w="468" w:type="dxa"/>
            <w:shd w:val="clear" w:color="auto" w:fill="auto"/>
          </w:tcPr>
          <w:p w14:paraId="4B0903FB" w14:textId="77777777" w:rsidR="0031680C" w:rsidRPr="001F07C1" w:rsidRDefault="0031680C" w:rsidP="002755D4">
            <w:pPr>
              <w:jc w:val="center"/>
              <w:rPr>
                <w:bCs/>
                <w:sz w:val="28"/>
                <w:szCs w:val="28"/>
                <w:lang w:val="uk-UA"/>
              </w:rPr>
            </w:pPr>
            <w:r w:rsidRPr="001F07C1">
              <w:rPr>
                <w:bCs/>
                <w:sz w:val="28"/>
                <w:szCs w:val="28"/>
                <w:lang w:val="uk-UA"/>
              </w:rPr>
              <w:t>7.</w:t>
            </w:r>
          </w:p>
        </w:tc>
        <w:tc>
          <w:tcPr>
            <w:tcW w:w="3240" w:type="dxa"/>
            <w:shd w:val="clear" w:color="auto" w:fill="auto"/>
          </w:tcPr>
          <w:p w14:paraId="33EA8C73" w14:textId="77777777" w:rsidR="0031680C" w:rsidRPr="001F07C1" w:rsidRDefault="0031680C" w:rsidP="002755D4">
            <w:pPr>
              <w:rPr>
                <w:bCs/>
                <w:sz w:val="28"/>
                <w:szCs w:val="28"/>
                <w:lang w:val="uk-UA"/>
              </w:rPr>
            </w:pPr>
            <w:r w:rsidRPr="001F07C1">
              <w:rPr>
                <w:bCs/>
                <w:sz w:val="28"/>
                <w:szCs w:val="28"/>
                <w:lang w:val="uk-UA"/>
              </w:rPr>
              <w:t>Джерело фінансування</w:t>
            </w:r>
          </w:p>
        </w:tc>
        <w:tc>
          <w:tcPr>
            <w:tcW w:w="5863" w:type="dxa"/>
            <w:shd w:val="clear" w:color="auto" w:fill="auto"/>
          </w:tcPr>
          <w:p w14:paraId="481AF091" w14:textId="77777777" w:rsidR="0031680C" w:rsidRPr="001F07C1" w:rsidRDefault="0031680C" w:rsidP="002755D4">
            <w:pPr>
              <w:jc w:val="center"/>
              <w:rPr>
                <w:bCs/>
                <w:sz w:val="28"/>
                <w:szCs w:val="28"/>
                <w:lang w:val="uk-UA"/>
              </w:rPr>
            </w:pPr>
            <w:r w:rsidRPr="001F07C1">
              <w:rPr>
                <w:bCs/>
                <w:sz w:val="28"/>
                <w:szCs w:val="28"/>
                <w:lang w:val="uk-UA"/>
              </w:rPr>
              <w:t xml:space="preserve">Кошти бюджету </w:t>
            </w:r>
            <w:r>
              <w:rPr>
                <w:bCs/>
                <w:sz w:val="28"/>
                <w:szCs w:val="28"/>
                <w:lang w:val="uk-UA"/>
              </w:rPr>
              <w:t xml:space="preserve">Глухівської </w:t>
            </w:r>
            <w:r w:rsidRPr="001F07C1">
              <w:rPr>
                <w:bCs/>
                <w:sz w:val="28"/>
                <w:szCs w:val="28"/>
                <w:lang w:val="uk-UA"/>
              </w:rPr>
              <w:t>міської територіальної громади</w:t>
            </w:r>
          </w:p>
        </w:tc>
      </w:tr>
      <w:tr w:rsidR="0031680C" w:rsidRPr="001F07C1" w14:paraId="498A0396" w14:textId="77777777" w:rsidTr="002755D4">
        <w:tc>
          <w:tcPr>
            <w:tcW w:w="468" w:type="dxa"/>
            <w:shd w:val="clear" w:color="auto" w:fill="auto"/>
          </w:tcPr>
          <w:p w14:paraId="2A661D76" w14:textId="77777777" w:rsidR="0031680C" w:rsidRPr="001F07C1" w:rsidRDefault="0031680C" w:rsidP="002755D4">
            <w:pPr>
              <w:jc w:val="center"/>
              <w:rPr>
                <w:bCs/>
                <w:sz w:val="28"/>
                <w:szCs w:val="28"/>
                <w:lang w:val="uk-UA"/>
              </w:rPr>
            </w:pPr>
            <w:r w:rsidRPr="001F07C1">
              <w:rPr>
                <w:bCs/>
                <w:sz w:val="28"/>
                <w:szCs w:val="28"/>
                <w:lang w:val="uk-UA"/>
              </w:rPr>
              <w:t>8.</w:t>
            </w:r>
          </w:p>
        </w:tc>
        <w:tc>
          <w:tcPr>
            <w:tcW w:w="3240" w:type="dxa"/>
            <w:shd w:val="clear" w:color="auto" w:fill="auto"/>
          </w:tcPr>
          <w:p w14:paraId="2A8500D9" w14:textId="77777777" w:rsidR="0031680C" w:rsidRPr="001F07C1" w:rsidRDefault="0031680C" w:rsidP="002755D4">
            <w:pPr>
              <w:rPr>
                <w:bCs/>
                <w:sz w:val="28"/>
                <w:szCs w:val="28"/>
                <w:lang w:val="uk-UA"/>
              </w:rPr>
            </w:pPr>
            <w:r w:rsidRPr="001F07C1">
              <w:rPr>
                <w:bCs/>
                <w:sz w:val="28"/>
                <w:szCs w:val="28"/>
                <w:lang w:val="uk-UA"/>
              </w:rPr>
              <w:t>Обсяги фінансування</w:t>
            </w:r>
          </w:p>
        </w:tc>
        <w:tc>
          <w:tcPr>
            <w:tcW w:w="5863" w:type="dxa"/>
            <w:shd w:val="clear" w:color="auto" w:fill="auto"/>
          </w:tcPr>
          <w:p w14:paraId="4B7E5B86" w14:textId="77777777" w:rsidR="0031680C" w:rsidRPr="001F07C1" w:rsidRDefault="0031680C" w:rsidP="002755D4">
            <w:pPr>
              <w:jc w:val="center"/>
              <w:rPr>
                <w:bCs/>
                <w:sz w:val="28"/>
                <w:szCs w:val="28"/>
                <w:lang w:val="uk-UA"/>
              </w:rPr>
            </w:pPr>
            <w:r w:rsidRPr="00AC7923">
              <w:rPr>
                <w:bCs/>
                <w:sz w:val="28"/>
                <w:szCs w:val="28"/>
                <w:lang w:val="uk-UA"/>
              </w:rPr>
              <w:t>5000,00</w:t>
            </w:r>
            <w:r w:rsidRPr="001F07C1">
              <w:rPr>
                <w:bCs/>
                <w:sz w:val="28"/>
                <w:szCs w:val="28"/>
                <w:lang w:val="uk-UA"/>
              </w:rPr>
              <w:t xml:space="preserve"> тис. грн</w:t>
            </w:r>
          </w:p>
        </w:tc>
      </w:tr>
    </w:tbl>
    <w:p w14:paraId="4EB87E83" w14:textId="77777777" w:rsidR="0031680C" w:rsidRPr="001F07C1" w:rsidRDefault="0031680C" w:rsidP="0031680C">
      <w:pPr>
        <w:jc w:val="center"/>
        <w:rPr>
          <w:b/>
          <w:bCs/>
          <w:sz w:val="28"/>
          <w:szCs w:val="28"/>
          <w:lang w:val="uk-UA"/>
        </w:rPr>
      </w:pPr>
    </w:p>
    <w:p w14:paraId="16DA4C72" w14:textId="77777777" w:rsidR="0031680C" w:rsidRPr="001F07C1" w:rsidRDefault="0031680C" w:rsidP="0031680C">
      <w:pPr>
        <w:ind w:firstLine="709"/>
        <w:jc w:val="center"/>
        <w:rPr>
          <w:b/>
          <w:bCs/>
          <w:sz w:val="28"/>
          <w:szCs w:val="28"/>
          <w:lang w:val="uk-UA"/>
        </w:rPr>
      </w:pPr>
      <w:r w:rsidRPr="001F07C1">
        <w:rPr>
          <w:b/>
          <w:bCs/>
          <w:sz w:val="28"/>
          <w:szCs w:val="28"/>
          <w:lang w:val="uk-UA"/>
        </w:rPr>
        <w:br w:type="page"/>
      </w:r>
    </w:p>
    <w:p w14:paraId="3300F02B" w14:textId="77777777" w:rsidR="0031680C" w:rsidRPr="001F07C1" w:rsidRDefault="0031680C" w:rsidP="0031680C">
      <w:pPr>
        <w:ind w:firstLine="709"/>
        <w:jc w:val="center"/>
        <w:rPr>
          <w:b/>
          <w:sz w:val="28"/>
          <w:szCs w:val="28"/>
          <w:lang w:val="uk-UA"/>
        </w:rPr>
      </w:pPr>
      <w:r w:rsidRPr="001F07C1">
        <w:rPr>
          <w:b/>
          <w:sz w:val="28"/>
          <w:szCs w:val="28"/>
          <w:lang w:val="uk-UA"/>
        </w:rPr>
        <w:lastRenderedPageBreak/>
        <w:t>2. Визначення проблеми, на розв’язання якої спрямована Програма</w:t>
      </w:r>
    </w:p>
    <w:p w14:paraId="460A808E" w14:textId="77777777" w:rsidR="0031680C" w:rsidRPr="001F07C1" w:rsidRDefault="0031680C" w:rsidP="0031680C">
      <w:pPr>
        <w:ind w:firstLine="709"/>
        <w:jc w:val="both"/>
        <w:rPr>
          <w:spacing w:val="-2"/>
          <w:sz w:val="28"/>
          <w:szCs w:val="28"/>
          <w:lang w:val="uk-UA"/>
        </w:rPr>
      </w:pPr>
      <w:r w:rsidRPr="001F07C1">
        <w:rPr>
          <w:spacing w:val="-2"/>
          <w:sz w:val="28"/>
          <w:szCs w:val="28"/>
          <w:lang w:val="uk-UA"/>
        </w:rPr>
        <w:t>Відповідно до Закону України «Про місцеве самоврядування в Україні» на місцеві органи влади покладаються обов’язки здійснювати від імені громади та в її інтересах функції і повноваження місцевого самоврядування, визначені Конституцією України та законами України. Так, до відання міських рад належить, зокрема, питання щодо затвердження програм соціально-економічного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w:t>
      </w:r>
    </w:p>
    <w:p w14:paraId="1BF2A6BF" w14:textId="77777777" w:rsidR="0031680C" w:rsidRPr="001F07C1" w:rsidRDefault="0031680C" w:rsidP="0031680C">
      <w:pPr>
        <w:ind w:firstLine="709"/>
        <w:jc w:val="both"/>
        <w:rPr>
          <w:spacing w:val="-4"/>
          <w:sz w:val="28"/>
          <w:szCs w:val="28"/>
          <w:lang w:val="uk-UA"/>
        </w:rPr>
      </w:pPr>
      <w:r w:rsidRPr="001F07C1">
        <w:rPr>
          <w:spacing w:val="-4"/>
          <w:sz w:val="28"/>
          <w:szCs w:val="28"/>
          <w:lang w:val="uk-UA"/>
        </w:rPr>
        <w:t xml:space="preserve">Основним видом діяльності </w:t>
      </w:r>
      <w:r>
        <w:rPr>
          <w:spacing w:val="-4"/>
          <w:sz w:val="28"/>
          <w:szCs w:val="28"/>
          <w:lang w:val="uk-UA"/>
        </w:rPr>
        <w:t>к</w:t>
      </w:r>
      <w:r w:rsidRPr="001F07C1">
        <w:rPr>
          <w:spacing w:val="-4"/>
          <w:sz w:val="28"/>
          <w:szCs w:val="28"/>
          <w:lang w:val="uk-UA"/>
        </w:rPr>
        <w:t xml:space="preserve">омунального підприємства «Житловий комунальний центр» Глухівської міської ради (надалі – КП ЖКЦ) є надання комплексного обслуговування об’єктів міста. Підприємство засноване на комунальній власності територіальної громади міста Глухова і зареєстроване 23 квітня 1992 року. </w:t>
      </w:r>
    </w:p>
    <w:p w14:paraId="46F3BB16" w14:textId="77777777" w:rsidR="0031680C" w:rsidRPr="001F07C1" w:rsidRDefault="0031680C" w:rsidP="0031680C">
      <w:pPr>
        <w:ind w:firstLine="709"/>
        <w:jc w:val="both"/>
        <w:rPr>
          <w:spacing w:val="-4"/>
          <w:sz w:val="28"/>
          <w:szCs w:val="28"/>
          <w:lang w:val="uk-UA"/>
        </w:rPr>
      </w:pPr>
      <w:r w:rsidRPr="001F07C1">
        <w:rPr>
          <w:spacing w:val="-4"/>
          <w:sz w:val="28"/>
          <w:szCs w:val="28"/>
          <w:lang w:val="uk-UA"/>
        </w:rPr>
        <w:t>Станом на 01.11.202</w:t>
      </w:r>
      <w:r>
        <w:rPr>
          <w:spacing w:val="-4"/>
          <w:sz w:val="28"/>
          <w:szCs w:val="28"/>
          <w:lang w:val="uk-UA"/>
        </w:rPr>
        <w:t>5</w:t>
      </w:r>
      <w:r w:rsidRPr="001F07C1">
        <w:rPr>
          <w:spacing w:val="-4"/>
          <w:sz w:val="28"/>
          <w:szCs w:val="28"/>
          <w:lang w:val="uk-UA"/>
        </w:rPr>
        <w:t xml:space="preserve"> в обслуговуванні підприємства знаходиться 2</w:t>
      </w:r>
      <w:r>
        <w:rPr>
          <w:spacing w:val="-4"/>
          <w:sz w:val="28"/>
          <w:szCs w:val="28"/>
          <w:lang w:val="uk-UA"/>
        </w:rPr>
        <w:t>5</w:t>
      </w:r>
      <w:r w:rsidRPr="001F07C1">
        <w:rPr>
          <w:spacing w:val="-4"/>
          <w:sz w:val="28"/>
          <w:szCs w:val="28"/>
          <w:lang w:val="uk-UA"/>
        </w:rPr>
        <w:t xml:space="preserve"> багатоквартирних будинків, що становить 37,1 тис.м.кв. загальної площі приміщень.</w:t>
      </w:r>
    </w:p>
    <w:p w14:paraId="0F5D22B2" w14:textId="77777777" w:rsidR="0031680C" w:rsidRPr="001F07C1" w:rsidRDefault="0031680C" w:rsidP="0031680C">
      <w:pPr>
        <w:ind w:firstLine="709"/>
        <w:jc w:val="both"/>
        <w:rPr>
          <w:spacing w:val="-4"/>
          <w:sz w:val="28"/>
          <w:szCs w:val="28"/>
          <w:lang w:val="uk-UA"/>
        </w:rPr>
      </w:pPr>
      <w:r w:rsidRPr="001F07C1">
        <w:rPr>
          <w:spacing w:val="-4"/>
          <w:sz w:val="28"/>
          <w:szCs w:val="28"/>
          <w:lang w:val="uk-UA"/>
        </w:rPr>
        <w:t>На даний момент КП ЖКЦ обслуговує близько 827 абонентів.</w:t>
      </w:r>
    </w:p>
    <w:p w14:paraId="0308C921" w14:textId="3671B627" w:rsidR="0031680C" w:rsidRPr="001F07C1" w:rsidRDefault="0031680C" w:rsidP="0031680C">
      <w:pPr>
        <w:ind w:firstLine="709"/>
        <w:jc w:val="both"/>
        <w:rPr>
          <w:spacing w:val="-4"/>
          <w:sz w:val="28"/>
          <w:szCs w:val="28"/>
          <w:lang w:val="uk-UA"/>
        </w:rPr>
      </w:pPr>
      <w:r w:rsidRPr="001F07C1">
        <w:rPr>
          <w:spacing w:val="-4"/>
          <w:sz w:val="28"/>
          <w:szCs w:val="28"/>
          <w:lang w:val="uk-UA"/>
        </w:rPr>
        <w:t xml:space="preserve">Для забезпечення виконання статутних завдань </w:t>
      </w:r>
      <w:r w:rsidR="00DF1A8F" w:rsidRPr="00DF1A8F">
        <w:rPr>
          <w:spacing w:val="-4"/>
          <w:sz w:val="28"/>
          <w:szCs w:val="28"/>
          <w:lang w:val="uk-UA"/>
        </w:rPr>
        <w:t>КП ЖКЦ</w:t>
      </w:r>
      <w:r w:rsidRPr="001F07C1">
        <w:rPr>
          <w:spacing w:val="-4"/>
          <w:sz w:val="28"/>
          <w:szCs w:val="28"/>
          <w:lang w:val="uk-UA"/>
        </w:rPr>
        <w:t xml:space="preserve"> потребує залучення додаткового фінансування, яке сприятиме стабілізації його фінансово-господарської діяльності, покращенню стану розрахунків, більш ефективному обслуговуванню співвласників багатоквартирних будинків, оновленню технічної бази, забезпеченню повного і своєчасного внесення платежів до бюджету.</w:t>
      </w:r>
    </w:p>
    <w:p w14:paraId="0318AEE4" w14:textId="11DE2B75" w:rsidR="0031680C" w:rsidRPr="001F07C1" w:rsidRDefault="0031680C" w:rsidP="0031680C">
      <w:pPr>
        <w:ind w:firstLine="709"/>
        <w:jc w:val="both"/>
        <w:rPr>
          <w:spacing w:val="-2"/>
          <w:sz w:val="28"/>
          <w:szCs w:val="28"/>
          <w:lang w:val="uk-UA"/>
        </w:rPr>
      </w:pPr>
      <w:r w:rsidRPr="001F07C1">
        <w:rPr>
          <w:spacing w:val="-4"/>
          <w:sz w:val="28"/>
          <w:szCs w:val="28"/>
          <w:lang w:val="uk-UA"/>
        </w:rPr>
        <w:t xml:space="preserve">У зв`язку з ситуацією в Україні </w:t>
      </w:r>
      <w:r w:rsidR="00DF1A8F" w:rsidRPr="00DF1A8F">
        <w:rPr>
          <w:spacing w:val="-4"/>
          <w:sz w:val="28"/>
          <w:szCs w:val="28"/>
          <w:lang w:val="uk-UA"/>
        </w:rPr>
        <w:t>КП ЖКЦ</w:t>
      </w:r>
      <w:r w:rsidRPr="001F07C1">
        <w:rPr>
          <w:spacing w:val="-4"/>
          <w:sz w:val="28"/>
          <w:szCs w:val="28"/>
          <w:lang w:val="uk-UA"/>
        </w:rPr>
        <w:t xml:space="preserve"> знаходиться у важкому фінансовому стані. Діючі тарифи не забезпечують відшкодування витрат на їх надання, скорочуються обсяги наданих послуг в натуральних показниках, що надається комунальним підприємством, зростають витрати на придбання необхідних матеріалів, тощо, що призводить до неспроможності своєчасно та в повному розмірі розраховуватись за зобов’язаннями. Коштів, що надходять на рахунки Підприємства, не вистачає на сплату навіть мінімально необхідних платежів. Несвоєчасна оплата за податковими зобов’язаннями, зобов’язаннями зі сплати за спожиті енергоносії, інших складових витрат підприємства може призвести до нарахування значних штрафних санкцій та пені і, відповідно, до збитків підприємств.</w:t>
      </w:r>
    </w:p>
    <w:p w14:paraId="64FA0146" w14:textId="77777777" w:rsidR="0031680C" w:rsidRPr="001F07C1" w:rsidRDefault="0031680C" w:rsidP="0031680C">
      <w:pPr>
        <w:ind w:firstLine="709"/>
        <w:jc w:val="both"/>
        <w:rPr>
          <w:sz w:val="28"/>
          <w:szCs w:val="28"/>
          <w:lang w:val="uk-UA"/>
        </w:rPr>
      </w:pPr>
      <w:r w:rsidRPr="001F07C1">
        <w:rPr>
          <w:spacing w:val="-2"/>
          <w:sz w:val="28"/>
          <w:szCs w:val="28"/>
          <w:lang w:val="uk-UA"/>
        </w:rPr>
        <w:t xml:space="preserve">Негайного вирішення потребують питання </w:t>
      </w:r>
      <w:r w:rsidRPr="001F07C1">
        <w:rPr>
          <w:rStyle w:val="docdata"/>
          <w:color w:val="000000"/>
          <w:sz w:val="28"/>
          <w:szCs w:val="28"/>
          <w:lang w:val="uk-UA"/>
        </w:rPr>
        <w:t>оновленн</w:t>
      </w:r>
      <w:r>
        <w:rPr>
          <w:rStyle w:val="docdata"/>
          <w:color w:val="000000"/>
          <w:sz w:val="28"/>
          <w:szCs w:val="28"/>
          <w:lang w:val="uk-UA"/>
        </w:rPr>
        <w:t>я</w:t>
      </w:r>
      <w:r w:rsidRPr="001F07C1">
        <w:rPr>
          <w:rStyle w:val="docdata"/>
          <w:color w:val="000000"/>
          <w:sz w:val="28"/>
          <w:szCs w:val="28"/>
          <w:lang w:val="uk-UA"/>
        </w:rPr>
        <w:t xml:space="preserve"> техніки</w:t>
      </w:r>
      <w:r w:rsidRPr="001F07C1">
        <w:rPr>
          <w:spacing w:val="-2"/>
          <w:sz w:val="28"/>
          <w:szCs w:val="28"/>
          <w:lang w:val="uk-UA"/>
        </w:rPr>
        <w:t xml:space="preserve">, а саме: </w:t>
      </w:r>
      <w:r w:rsidRPr="00671614">
        <w:rPr>
          <w:spacing w:val="-2"/>
          <w:sz w:val="28"/>
          <w:szCs w:val="28"/>
          <w:lang w:val="uk-UA"/>
        </w:rPr>
        <w:t>придбання бульдозера на гусеничному ходу для забезпечення належного</w:t>
      </w:r>
      <w:r w:rsidRPr="001F07C1">
        <w:rPr>
          <w:spacing w:val="-2"/>
          <w:sz w:val="28"/>
          <w:szCs w:val="28"/>
          <w:lang w:val="uk-UA"/>
        </w:rPr>
        <w:t xml:space="preserve"> санітарного стану </w:t>
      </w:r>
      <w:r w:rsidRPr="00671614">
        <w:rPr>
          <w:spacing w:val="-2"/>
          <w:sz w:val="28"/>
          <w:szCs w:val="28"/>
          <w:lang w:val="uk-UA"/>
        </w:rPr>
        <w:t xml:space="preserve">удосконаленого полігону твердих побутових відходів у </w:t>
      </w:r>
      <w:r>
        <w:rPr>
          <w:spacing w:val="-2"/>
          <w:sz w:val="28"/>
          <w:szCs w:val="28"/>
          <w:lang w:val="uk-UA"/>
        </w:rPr>
        <w:t xml:space="preserve">               </w:t>
      </w:r>
      <w:r w:rsidRPr="00671614">
        <w:rPr>
          <w:spacing w:val="-2"/>
          <w:sz w:val="28"/>
          <w:szCs w:val="28"/>
          <w:lang w:val="uk-UA"/>
        </w:rPr>
        <w:t>м. Глухів.</w:t>
      </w:r>
    </w:p>
    <w:p w14:paraId="660FBDDA" w14:textId="77777777" w:rsidR="0031680C" w:rsidRPr="001F07C1" w:rsidRDefault="0031680C" w:rsidP="0031680C">
      <w:pPr>
        <w:ind w:firstLine="709"/>
        <w:jc w:val="center"/>
        <w:rPr>
          <w:b/>
          <w:sz w:val="28"/>
          <w:szCs w:val="28"/>
          <w:lang w:val="uk-UA"/>
        </w:rPr>
      </w:pPr>
      <w:r w:rsidRPr="001F07C1">
        <w:rPr>
          <w:b/>
          <w:sz w:val="28"/>
          <w:szCs w:val="28"/>
          <w:lang w:val="uk-UA"/>
        </w:rPr>
        <w:t>3. Мета Програми</w:t>
      </w:r>
    </w:p>
    <w:p w14:paraId="04F34E2F" w14:textId="77777777" w:rsidR="0031680C" w:rsidRPr="001F07C1" w:rsidRDefault="0031680C" w:rsidP="0031680C">
      <w:pPr>
        <w:ind w:firstLine="709"/>
        <w:jc w:val="both"/>
        <w:rPr>
          <w:sz w:val="28"/>
          <w:szCs w:val="28"/>
          <w:lang w:val="uk-UA"/>
        </w:rPr>
      </w:pPr>
      <w:r w:rsidRPr="001F07C1">
        <w:rPr>
          <w:sz w:val="28"/>
          <w:szCs w:val="28"/>
          <w:lang w:val="uk-UA"/>
        </w:rPr>
        <w:t xml:space="preserve">Головною метою Програми є забезпечення надійного та безперебійного функціонування КП ЖКЦ, у забезпечення належного санітарного стану </w:t>
      </w:r>
      <w:r>
        <w:rPr>
          <w:sz w:val="28"/>
          <w:szCs w:val="28"/>
          <w:lang w:val="uk-UA"/>
        </w:rPr>
        <w:t>удосконаленого полігону твердих побутових відходів у м. Глухів.</w:t>
      </w:r>
    </w:p>
    <w:p w14:paraId="050B0977" w14:textId="77777777" w:rsidR="0031680C" w:rsidRPr="001F07C1" w:rsidRDefault="0031680C" w:rsidP="0031680C">
      <w:pPr>
        <w:tabs>
          <w:tab w:val="center" w:pos="5103"/>
        </w:tabs>
        <w:ind w:firstLine="709"/>
        <w:contextualSpacing/>
        <w:jc w:val="center"/>
        <w:rPr>
          <w:b/>
          <w:bCs/>
          <w:sz w:val="28"/>
          <w:szCs w:val="28"/>
          <w:lang w:val="uk-UA"/>
        </w:rPr>
      </w:pPr>
    </w:p>
    <w:p w14:paraId="1376CA0A" w14:textId="77777777" w:rsidR="0031680C" w:rsidRDefault="0031680C" w:rsidP="0031680C">
      <w:pPr>
        <w:tabs>
          <w:tab w:val="center" w:pos="5103"/>
        </w:tabs>
        <w:ind w:firstLine="709"/>
        <w:contextualSpacing/>
        <w:jc w:val="center"/>
        <w:rPr>
          <w:b/>
          <w:bCs/>
          <w:sz w:val="28"/>
          <w:szCs w:val="28"/>
          <w:lang w:val="uk-UA"/>
        </w:rPr>
      </w:pPr>
    </w:p>
    <w:p w14:paraId="4F3190C3" w14:textId="77777777" w:rsidR="0031680C" w:rsidRDefault="0031680C" w:rsidP="0031680C">
      <w:pPr>
        <w:tabs>
          <w:tab w:val="center" w:pos="5103"/>
        </w:tabs>
        <w:ind w:firstLine="709"/>
        <w:contextualSpacing/>
        <w:jc w:val="center"/>
        <w:rPr>
          <w:b/>
          <w:bCs/>
          <w:sz w:val="28"/>
          <w:szCs w:val="28"/>
          <w:lang w:val="uk-UA"/>
        </w:rPr>
      </w:pPr>
    </w:p>
    <w:p w14:paraId="67A48B76" w14:textId="77777777" w:rsidR="0031680C" w:rsidRDefault="0031680C" w:rsidP="0031680C">
      <w:pPr>
        <w:tabs>
          <w:tab w:val="center" w:pos="5103"/>
        </w:tabs>
        <w:ind w:firstLine="709"/>
        <w:contextualSpacing/>
        <w:jc w:val="center"/>
        <w:rPr>
          <w:b/>
          <w:bCs/>
          <w:sz w:val="28"/>
          <w:szCs w:val="28"/>
          <w:lang w:val="uk-UA"/>
        </w:rPr>
      </w:pPr>
    </w:p>
    <w:p w14:paraId="08C96834" w14:textId="77777777" w:rsidR="0031680C" w:rsidRDefault="0031680C" w:rsidP="0031680C">
      <w:pPr>
        <w:tabs>
          <w:tab w:val="center" w:pos="5103"/>
        </w:tabs>
        <w:ind w:firstLine="709"/>
        <w:contextualSpacing/>
        <w:jc w:val="center"/>
        <w:rPr>
          <w:b/>
          <w:bCs/>
          <w:sz w:val="28"/>
          <w:szCs w:val="28"/>
          <w:lang w:val="uk-UA"/>
        </w:rPr>
      </w:pPr>
    </w:p>
    <w:p w14:paraId="3B8B6C58" w14:textId="77777777" w:rsidR="0031680C" w:rsidRPr="001F07C1" w:rsidRDefault="0031680C" w:rsidP="0031680C">
      <w:pPr>
        <w:tabs>
          <w:tab w:val="center" w:pos="5103"/>
        </w:tabs>
        <w:ind w:firstLine="709"/>
        <w:contextualSpacing/>
        <w:jc w:val="center"/>
        <w:rPr>
          <w:sz w:val="28"/>
          <w:szCs w:val="28"/>
          <w:lang w:val="uk-UA"/>
        </w:rPr>
      </w:pPr>
      <w:r w:rsidRPr="001F07C1">
        <w:rPr>
          <w:b/>
          <w:bCs/>
          <w:sz w:val="28"/>
          <w:szCs w:val="28"/>
          <w:lang w:val="uk-UA"/>
        </w:rPr>
        <w:lastRenderedPageBreak/>
        <w:t>4. Засоби розв’язання проблем та джерела фінансування</w:t>
      </w:r>
    </w:p>
    <w:p w14:paraId="6EC84E32" w14:textId="77777777" w:rsidR="0031680C" w:rsidRDefault="0031680C" w:rsidP="0031680C">
      <w:pPr>
        <w:ind w:firstLine="709"/>
        <w:contextualSpacing/>
        <w:jc w:val="both"/>
        <w:rPr>
          <w:sz w:val="28"/>
          <w:szCs w:val="28"/>
          <w:lang w:val="uk-UA"/>
        </w:rPr>
      </w:pPr>
      <w:r w:rsidRPr="001F07C1">
        <w:rPr>
          <w:sz w:val="28"/>
          <w:szCs w:val="28"/>
          <w:lang w:val="uk-UA"/>
        </w:rPr>
        <w:t xml:space="preserve">Вирішити окреслену проблему можливо за рахунок надання фінансової підтримки. Фінансова підтримка КП ЖКЦ надається шляхом зарахування внесків до статутного капіталу за рахунок коштів бюджету Глухівської міської територіальної громади. Одержані кошти КП ЖКЦ спрямує на оплату </w:t>
      </w:r>
      <w:r w:rsidRPr="00671614">
        <w:rPr>
          <w:sz w:val="28"/>
          <w:szCs w:val="28"/>
          <w:lang w:val="uk-UA"/>
        </w:rPr>
        <w:t>бульдозера на гусеничному ходу</w:t>
      </w:r>
      <w:r>
        <w:rPr>
          <w:sz w:val="28"/>
          <w:szCs w:val="28"/>
          <w:lang w:val="uk-UA"/>
        </w:rPr>
        <w:t>, який</w:t>
      </w:r>
      <w:r w:rsidRPr="001F07C1">
        <w:rPr>
          <w:sz w:val="28"/>
          <w:szCs w:val="28"/>
          <w:lang w:val="uk-UA"/>
        </w:rPr>
        <w:t xml:space="preserve"> необхідн</w:t>
      </w:r>
      <w:r>
        <w:rPr>
          <w:sz w:val="28"/>
          <w:szCs w:val="28"/>
          <w:lang w:val="uk-UA"/>
        </w:rPr>
        <w:t>ий</w:t>
      </w:r>
      <w:r w:rsidRPr="001F07C1">
        <w:rPr>
          <w:sz w:val="28"/>
          <w:szCs w:val="28"/>
          <w:lang w:val="uk-UA"/>
        </w:rPr>
        <w:t xml:space="preserve"> для забезпечення належного санітарного стану </w:t>
      </w:r>
      <w:r w:rsidRPr="00671614">
        <w:rPr>
          <w:sz w:val="28"/>
          <w:szCs w:val="28"/>
          <w:lang w:val="uk-UA"/>
        </w:rPr>
        <w:t xml:space="preserve">удосконаленого полігону твердих побутових відходів у </w:t>
      </w:r>
      <w:r>
        <w:rPr>
          <w:sz w:val="28"/>
          <w:szCs w:val="28"/>
          <w:lang w:val="uk-UA"/>
        </w:rPr>
        <w:t xml:space="preserve">                     м. </w:t>
      </w:r>
      <w:r w:rsidRPr="00671614">
        <w:rPr>
          <w:sz w:val="28"/>
          <w:szCs w:val="28"/>
          <w:lang w:val="uk-UA"/>
        </w:rPr>
        <w:t>Глухів.</w:t>
      </w:r>
    </w:p>
    <w:p w14:paraId="156CD964" w14:textId="77777777" w:rsidR="0031680C" w:rsidRPr="001F07C1" w:rsidRDefault="0031680C" w:rsidP="0031680C">
      <w:pPr>
        <w:ind w:firstLine="709"/>
        <w:contextualSpacing/>
        <w:jc w:val="both"/>
        <w:rPr>
          <w:sz w:val="28"/>
          <w:szCs w:val="28"/>
          <w:lang w:val="uk-UA"/>
        </w:rPr>
      </w:pPr>
      <w:r w:rsidRPr="001F07C1">
        <w:rPr>
          <w:sz w:val="28"/>
          <w:szCs w:val="28"/>
          <w:lang w:val="uk-UA"/>
        </w:rPr>
        <w:t>Розпорядником бюджетних коштів є управління житлово-комунального господарства та містобудування міської ради. КП ЖКЦ отримує кошти на рахунок, відкритий в комерційному банку, та використовує їх відповідно до рішення про виділення бюджетних коштів за їх цільовим призначенням.</w:t>
      </w:r>
    </w:p>
    <w:p w14:paraId="0BDC834F" w14:textId="77777777" w:rsidR="0031680C" w:rsidRPr="001F07C1" w:rsidRDefault="0031680C" w:rsidP="0031680C">
      <w:pPr>
        <w:ind w:firstLine="709"/>
        <w:jc w:val="both"/>
        <w:rPr>
          <w:spacing w:val="-2"/>
          <w:sz w:val="28"/>
          <w:szCs w:val="28"/>
          <w:lang w:val="uk-UA"/>
        </w:rPr>
      </w:pPr>
      <w:r w:rsidRPr="001F07C1">
        <w:rPr>
          <w:spacing w:val="-2"/>
          <w:sz w:val="28"/>
          <w:szCs w:val="28"/>
          <w:lang w:val="uk-UA"/>
        </w:rPr>
        <w:t xml:space="preserve">Сума фінансової підтримки складає </w:t>
      </w:r>
      <w:r>
        <w:rPr>
          <w:spacing w:val="-2"/>
          <w:sz w:val="28"/>
          <w:szCs w:val="28"/>
          <w:lang w:val="uk-UA"/>
        </w:rPr>
        <w:t>5 000</w:t>
      </w:r>
      <w:r w:rsidRPr="001F07C1">
        <w:rPr>
          <w:spacing w:val="-2"/>
          <w:sz w:val="28"/>
          <w:szCs w:val="28"/>
          <w:lang w:val="uk-UA"/>
        </w:rPr>
        <w:t>,0 тис. грн, із них:</w:t>
      </w:r>
    </w:p>
    <w:p w14:paraId="25A62719" w14:textId="77777777" w:rsidR="0031680C" w:rsidRPr="001F07C1" w:rsidRDefault="0031680C" w:rsidP="0031680C">
      <w:pPr>
        <w:ind w:firstLine="709"/>
        <w:jc w:val="both"/>
        <w:rPr>
          <w:spacing w:val="-2"/>
          <w:sz w:val="28"/>
          <w:szCs w:val="28"/>
          <w:lang w:val="uk-UA"/>
        </w:rPr>
      </w:pPr>
      <w:r w:rsidRPr="001F07C1">
        <w:rPr>
          <w:spacing w:val="-2"/>
          <w:sz w:val="28"/>
          <w:szCs w:val="28"/>
          <w:lang w:val="uk-UA"/>
        </w:rPr>
        <w:t xml:space="preserve">придбання </w:t>
      </w:r>
      <w:r>
        <w:rPr>
          <w:spacing w:val="-2"/>
          <w:sz w:val="28"/>
          <w:szCs w:val="28"/>
          <w:lang w:val="uk-UA"/>
        </w:rPr>
        <w:t>бульдозера на гусеничному ходу для утримання удосконаленого полігону твердих побутових відходів у м. Глухів</w:t>
      </w:r>
      <w:r w:rsidRPr="001F07C1">
        <w:rPr>
          <w:spacing w:val="-2"/>
          <w:sz w:val="28"/>
          <w:szCs w:val="28"/>
          <w:lang w:val="uk-UA"/>
        </w:rPr>
        <w:t xml:space="preserve"> – </w:t>
      </w:r>
      <w:r w:rsidRPr="00AC7923">
        <w:rPr>
          <w:spacing w:val="-2"/>
          <w:sz w:val="28"/>
          <w:szCs w:val="28"/>
          <w:lang w:val="uk-UA"/>
        </w:rPr>
        <w:t>5 000,00</w:t>
      </w:r>
      <w:r>
        <w:rPr>
          <w:spacing w:val="-2"/>
          <w:sz w:val="28"/>
          <w:szCs w:val="28"/>
          <w:lang w:val="uk-UA"/>
        </w:rPr>
        <w:t xml:space="preserve"> тис. </w:t>
      </w:r>
      <w:r w:rsidRPr="00AC7923">
        <w:rPr>
          <w:spacing w:val="-2"/>
          <w:sz w:val="28"/>
          <w:szCs w:val="28"/>
          <w:lang w:val="uk-UA"/>
        </w:rPr>
        <w:t>грн.</w:t>
      </w:r>
    </w:p>
    <w:p w14:paraId="7236A2CD" w14:textId="77777777" w:rsidR="0031680C" w:rsidRPr="001F07C1" w:rsidRDefault="0031680C" w:rsidP="0031680C">
      <w:pPr>
        <w:ind w:firstLine="709"/>
        <w:jc w:val="both"/>
        <w:rPr>
          <w:b/>
          <w:sz w:val="28"/>
          <w:szCs w:val="28"/>
          <w:lang w:val="uk-UA"/>
        </w:rPr>
      </w:pPr>
      <w:r w:rsidRPr="001F07C1">
        <w:rPr>
          <w:sz w:val="28"/>
          <w:szCs w:val="28"/>
          <w:lang w:val="uk-UA"/>
        </w:rPr>
        <w:t>Суми є орієнтовними,</w:t>
      </w:r>
      <w:r w:rsidRPr="001F07C1">
        <w:rPr>
          <w:lang w:val="uk-UA"/>
        </w:rPr>
        <w:t xml:space="preserve"> </w:t>
      </w:r>
      <w:r w:rsidRPr="001F07C1">
        <w:rPr>
          <w:sz w:val="28"/>
          <w:szCs w:val="28"/>
          <w:lang w:val="uk-UA"/>
        </w:rPr>
        <w:t>включають витрати на податки та збори, при недостатності виділеної фінансової підтримки нестача покривається власними коштами.</w:t>
      </w:r>
    </w:p>
    <w:p w14:paraId="35107F92" w14:textId="77777777" w:rsidR="0031680C" w:rsidRPr="001F07C1" w:rsidRDefault="0031680C" w:rsidP="0031680C">
      <w:pPr>
        <w:ind w:firstLine="709"/>
        <w:jc w:val="center"/>
        <w:rPr>
          <w:b/>
          <w:sz w:val="28"/>
          <w:szCs w:val="28"/>
          <w:lang w:val="uk-UA"/>
        </w:rPr>
      </w:pPr>
    </w:p>
    <w:p w14:paraId="54FAC97F" w14:textId="77777777" w:rsidR="0031680C" w:rsidRPr="001F07C1" w:rsidRDefault="0031680C" w:rsidP="0031680C">
      <w:pPr>
        <w:ind w:firstLine="709"/>
        <w:jc w:val="center"/>
        <w:rPr>
          <w:b/>
          <w:sz w:val="28"/>
          <w:szCs w:val="28"/>
          <w:lang w:val="uk-UA"/>
        </w:rPr>
      </w:pPr>
      <w:r w:rsidRPr="001F07C1">
        <w:rPr>
          <w:b/>
          <w:sz w:val="28"/>
          <w:szCs w:val="28"/>
          <w:lang w:val="uk-UA"/>
        </w:rPr>
        <w:t>5. Організація виконання Програми</w:t>
      </w:r>
    </w:p>
    <w:p w14:paraId="3410F596" w14:textId="77777777" w:rsidR="0031680C" w:rsidRPr="001F07C1" w:rsidRDefault="0031680C" w:rsidP="0031680C">
      <w:pPr>
        <w:ind w:firstLine="709"/>
        <w:jc w:val="both"/>
        <w:rPr>
          <w:spacing w:val="-2"/>
          <w:sz w:val="28"/>
          <w:szCs w:val="28"/>
          <w:lang w:val="uk-UA"/>
        </w:rPr>
      </w:pPr>
      <w:r w:rsidRPr="001F07C1">
        <w:rPr>
          <w:spacing w:val="-2"/>
          <w:sz w:val="28"/>
          <w:szCs w:val="28"/>
          <w:lang w:val="uk-UA"/>
        </w:rPr>
        <w:t>Відповідальним виконавцем Програми є КП ЖКЦ</w:t>
      </w:r>
      <w:r w:rsidRPr="001F07C1">
        <w:rPr>
          <w:bCs/>
          <w:spacing w:val="-2"/>
          <w:sz w:val="28"/>
          <w:szCs w:val="28"/>
          <w:lang w:val="uk-UA"/>
        </w:rPr>
        <w:t>, учасниками – управління житлово-комунального господарства та містобудування міської ради</w:t>
      </w:r>
      <w:r w:rsidRPr="001F07C1">
        <w:rPr>
          <w:spacing w:val="-2"/>
          <w:sz w:val="28"/>
          <w:szCs w:val="28"/>
          <w:lang w:val="uk-UA"/>
        </w:rPr>
        <w:t>.</w:t>
      </w:r>
    </w:p>
    <w:p w14:paraId="09AA5D47" w14:textId="77777777" w:rsidR="0031680C" w:rsidRPr="001F07C1" w:rsidRDefault="0031680C" w:rsidP="0031680C">
      <w:pPr>
        <w:ind w:firstLine="709"/>
        <w:jc w:val="both"/>
        <w:rPr>
          <w:sz w:val="28"/>
          <w:szCs w:val="28"/>
          <w:lang w:val="uk-UA"/>
        </w:rPr>
      </w:pPr>
      <w:r w:rsidRPr="001F07C1">
        <w:rPr>
          <w:sz w:val="28"/>
          <w:szCs w:val="28"/>
          <w:lang w:val="uk-UA"/>
        </w:rPr>
        <w:t>Розпорядник бюджетних коштів здійснює фінансування відповідального виконавця Програми після затвердження цієї Програми та надходження необхідного обсягу коштів на його рахунки.</w:t>
      </w:r>
    </w:p>
    <w:p w14:paraId="67C921D7" w14:textId="77777777" w:rsidR="0031680C" w:rsidRPr="001F07C1" w:rsidRDefault="0031680C" w:rsidP="0031680C">
      <w:pPr>
        <w:ind w:firstLine="709"/>
        <w:jc w:val="both"/>
        <w:rPr>
          <w:sz w:val="28"/>
          <w:szCs w:val="28"/>
          <w:lang w:val="uk-UA"/>
        </w:rPr>
      </w:pPr>
      <w:r w:rsidRPr="001F07C1">
        <w:rPr>
          <w:sz w:val="28"/>
          <w:szCs w:val="28"/>
          <w:lang w:val="uk-UA"/>
        </w:rPr>
        <w:t xml:space="preserve">Після отримання відповідного фінансування КП ЖКЦ організовує закупівлю необхідного обладнання, яке необхідні для забезпечення належного санітарного стану </w:t>
      </w:r>
      <w:r w:rsidRPr="00CB24A2">
        <w:rPr>
          <w:sz w:val="28"/>
          <w:szCs w:val="28"/>
          <w:lang w:val="uk-UA"/>
        </w:rPr>
        <w:t xml:space="preserve">удосконаленого полігону твердих побутових відходів у </w:t>
      </w:r>
      <w:r>
        <w:rPr>
          <w:sz w:val="28"/>
          <w:szCs w:val="28"/>
          <w:lang w:val="uk-UA"/>
        </w:rPr>
        <w:t xml:space="preserve">                        </w:t>
      </w:r>
      <w:r w:rsidRPr="00CB24A2">
        <w:rPr>
          <w:sz w:val="28"/>
          <w:szCs w:val="28"/>
          <w:lang w:val="uk-UA"/>
        </w:rPr>
        <w:t>м. Глухів.</w:t>
      </w:r>
    </w:p>
    <w:p w14:paraId="47D383C1" w14:textId="77777777" w:rsidR="0031680C" w:rsidRPr="001F07C1" w:rsidRDefault="0031680C" w:rsidP="0031680C">
      <w:pPr>
        <w:ind w:firstLine="709"/>
        <w:jc w:val="center"/>
        <w:rPr>
          <w:b/>
          <w:sz w:val="28"/>
          <w:szCs w:val="28"/>
          <w:lang w:val="uk-UA"/>
        </w:rPr>
      </w:pPr>
      <w:r w:rsidRPr="001F07C1">
        <w:rPr>
          <w:b/>
          <w:sz w:val="28"/>
          <w:szCs w:val="28"/>
          <w:lang w:val="uk-UA"/>
        </w:rPr>
        <w:t>6. Очікувані результати від виконання Програми</w:t>
      </w:r>
    </w:p>
    <w:p w14:paraId="18725935" w14:textId="77777777" w:rsidR="0031680C" w:rsidRPr="001F07C1" w:rsidRDefault="0031680C" w:rsidP="0031680C">
      <w:pPr>
        <w:widowControl w:val="0"/>
        <w:ind w:firstLine="709"/>
        <w:jc w:val="both"/>
        <w:rPr>
          <w:sz w:val="28"/>
          <w:szCs w:val="28"/>
          <w:lang w:val="uk-UA"/>
        </w:rPr>
      </w:pPr>
      <w:r w:rsidRPr="001F07C1">
        <w:rPr>
          <w:sz w:val="28"/>
          <w:szCs w:val="28"/>
          <w:lang w:val="uk-UA"/>
        </w:rPr>
        <w:t>Реалізація Програми дасть змогу:</w:t>
      </w:r>
    </w:p>
    <w:p w14:paraId="75D514C7" w14:textId="77777777" w:rsidR="0031680C" w:rsidRPr="001F07C1" w:rsidRDefault="0031680C" w:rsidP="0031680C">
      <w:pPr>
        <w:widowControl w:val="0"/>
        <w:ind w:firstLine="709"/>
        <w:jc w:val="both"/>
        <w:rPr>
          <w:b/>
          <w:sz w:val="28"/>
          <w:szCs w:val="28"/>
          <w:lang w:val="uk-UA"/>
        </w:rPr>
      </w:pPr>
      <w:r w:rsidRPr="001F07C1">
        <w:rPr>
          <w:sz w:val="28"/>
          <w:szCs w:val="28"/>
          <w:lang w:val="uk-UA"/>
        </w:rPr>
        <w:t xml:space="preserve">забезпечити належний санітарний стан </w:t>
      </w:r>
      <w:r w:rsidRPr="00CB24A2">
        <w:rPr>
          <w:sz w:val="28"/>
          <w:szCs w:val="28"/>
          <w:lang w:val="uk-UA"/>
        </w:rPr>
        <w:t>удосконаленого полігону твердих побутових відходів у м. Глухів.</w:t>
      </w:r>
    </w:p>
    <w:p w14:paraId="11922AA3" w14:textId="77777777" w:rsidR="0031680C" w:rsidRDefault="0031680C" w:rsidP="0031680C">
      <w:pPr>
        <w:ind w:firstLine="709"/>
        <w:jc w:val="center"/>
        <w:rPr>
          <w:b/>
          <w:sz w:val="28"/>
          <w:szCs w:val="28"/>
          <w:lang w:val="uk-UA"/>
        </w:rPr>
      </w:pPr>
    </w:p>
    <w:p w14:paraId="0A8AFDEC" w14:textId="77777777" w:rsidR="0031680C" w:rsidRPr="001F07C1" w:rsidRDefault="0031680C" w:rsidP="0031680C">
      <w:pPr>
        <w:ind w:firstLine="709"/>
        <w:jc w:val="center"/>
        <w:rPr>
          <w:b/>
          <w:sz w:val="28"/>
          <w:szCs w:val="28"/>
          <w:lang w:val="uk-UA"/>
        </w:rPr>
      </w:pPr>
      <w:r w:rsidRPr="001F07C1">
        <w:rPr>
          <w:b/>
          <w:sz w:val="28"/>
          <w:szCs w:val="28"/>
          <w:lang w:val="uk-UA"/>
        </w:rPr>
        <w:t>7. Координація та контроль за ходом виконання Програми</w:t>
      </w:r>
    </w:p>
    <w:p w14:paraId="540B115B" w14:textId="2F7A7AE5" w:rsidR="00F30F6C" w:rsidRPr="001F07C1" w:rsidRDefault="0031680C" w:rsidP="0031680C">
      <w:pPr>
        <w:ind w:firstLine="709"/>
        <w:jc w:val="both"/>
        <w:rPr>
          <w:sz w:val="28"/>
          <w:szCs w:val="28"/>
          <w:lang w:val="uk-UA"/>
        </w:rPr>
      </w:pPr>
      <w:r>
        <w:rPr>
          <w:sz w:val="28"/>
          <w:szCs w:val="28"/>
          <w:lang w:val="uk-UA"/>
        </w:rPr>
        <w:t xml:space="preserve">  </w:t>
      </w:r>
      <w:r w:rsidRPr="001F07C1">
        <w:rPr>
          <w:sz w:val="28"/>
          <w:szCs w:val="28"/>
          <w:lang w:val="uk-UA"/>
        </w:rPr>
        <w:t>Координація виконання Програми покладається на</w:t>
      </w:r>
      <w:r w:rsidRPr="001F07C1">
        <w:rPr>
          <w:bCs/>
          <w:sz w:val="28"/>
          <w:szCs w:val="28"/>
          <w:lang w:val="uk-UA"/>
        </w:rPr>
        <w:t xml:space="preserve"> заступника міського голови з питань діяльності виконавчих органів міської ради Галустяна В.Е.</w:t>
      </w:r>
      <w:r w:rsidRPr="001F07C1">
        <w:rPr>
          <w:sz w:val="28"/>
          <w:szCs w:val="28"/>
          <w:lang w:val="uk-UA"/>
        </w:rPr>
        <w:t xml:space="preserve"> </w:t>
      </w:r>
      <w:r w:rsidRPr="001F07C1">
        <w:rPr>
          <w:bCs/>
          <w:sz w:val="28"/>
          <w:szCs w:val="28"/>
          <w:lang w:val="uk-UA"/>
        </w:rPr>
        <w:t>Контроль здійснюється постійною комісією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Стороженко Г.Я.), якій КП ЖКЦ у лютому 202</w:t>
      </w:r>
      <w:r>
        <w:rPr>
          <w:bCs/>
          <w:sz w:val="28"/>
          <w:szCs w:val="28"/>
          <w:lang w:val="uk-UA"/>
        </w:rPr>
        <w:t>6</w:t>
      </w:r>
      <w:r w:rsidRPr="001F07C1">
        <w:rPr>
          <w:bCs/>
          <w:sz w:val="28"/>
          <w:szCs w:val="28"/>
          <w:lang w:val="uk-UA"/>
        </w:rPr>
        <w:t xml:space="preserve"> року звітує про результати виконання Програми</w:t>
      </w:r>
      <w:r>
        <w:rPr>
          <w:bCs/>
          <w:sz w:val="28"/>
          <w:szCs w:val="28"/>
          <w:lang w:val="uk-UA"/>
        </w:rPr>
        <w:t>.</w:t>
      </w:r>
    </w:p>
    <w:p w14:paraId="425068B4" w14:textId="77777777" w:rsidR="001164CD" w:rsidRDefault="001164CD" w:rsidP="00441D5E">
      <w:pPr>
        <w:ind w:firstLine="709"/>
        <w:jc w:val="both"/>
        <w:rPr>
          <w:sz w:val="28"/>
          <w:szCs w:val="28"/>
          <w:lang w:val="uk-UA"/>
        </w:rPr>
      </w:pPr>
    </w:p>
    <w:p w14:paraId="46312D52" w14:textId="77777777" w:rsidR="0031680C" w:rsidRPr="001F07C1" w:rsidRDefault="0031680C" w:rsidP="00441D5E">
      <w:pPr>
        <w:ind w:firstLine="709"/>
        <w:jc w:val="both"/>
        <w:rPr>
          <w:sz w:val="28"/>
          <w:szCs w:val="28"/>
          <w:lang w:val="uk-UA"/>
        </w:rPr>
      </w:pPr>
    </w:p>
    <w:p w14:paraId="3A16D4E4" w14:textId="179657E1" w:rsidR="008E1DA7" w:rsidRPr="001F07C1" w:rsidRDefault="00C1388A" w:rsidP="00563771">
      <w:pPr>
        <w:tabs>
          <w:tab w:val="left" w:pos="7088"/>
        </w:tabs>
        <w:rPr>
          <w:b/>
          <w:sz w:val="28"/>
          <w:szCs w:val="28"/>
          <w:lang w:val="uk-UA"/>
        </w:rPr>
      </w:pPr>
      <w:r w:rsidRPr="001F07C1">
        <w:rPr>
          <w:b/>
          <w:sz w:val="28"/>
          <w:szCs w:val="28"/>
          <w:lang w:val="uk-UA"/>
        </w:rPr>
        <w:t>Міський голова</w:t>
      </w:r>
      <w:r w:rsidR="00D37A26" w:rsidRPr="001F07C1">
        <w:rPr>
          <w:b/>
          <w:sz w:val="28"/>
          <w:szCs w:val="28"/>
          <w:lang w:val="uk-UA"/>
        </w:rPr>
        <w:tab/>
      </w:r>
      <w:r w:rsidRPr="001F07C1">
        <w:rPr>
          <w:b/>
          <w:sz w:val="28"/>
          <w:szCs w:val="28"/>
          <w:lang w:val="uk-UA"/>
        </w:rPr>
        <w:t>Надія ВАЙЛО</w:t>
      </w:r>
    </w:p>
    <w:sectPr w:rsidR="008E1DA7" w:rsidRPr="001F07C1" w:rsidSect="008A61B0">
      <w:pgSz w:w="11906" w:h="16838"/>
      <w:pgMar w:top="1134"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numFmt w:val="decimal"/>
      <w:lvlText w:val="1600.%1"/>
      <w:lvlJc w:val="left"/>
      <w:rPr>
        <w:b w:val="0"/>
        <w:bCs w:val="0"/>
        <w:i w:val="0"/>
        <w:iCs w:val="0"/>
        <w:smallCaps w:val="0"/>
        <w:strike w:val="0"/>
        <w:color w:val="000000"/>
        <w:spacing w:val="0"/>
        <w:w w:val="100"/>
        <w:position w:val="0"/>
        <w:sz w:val="25"/>
        <w:szCs w:val="25"/>
        <w:u w:val="none"/>
      </w:rPr>
    </w:lvl>
    <w:lvl w:ilvl="1">
      <w:numFmt w:val="decimal"/>
      <w:lvlText w:val="1600.%1"/>
      <w:lvlJc w:val="left"/>
      <w:rPr>
        <w:b w:val="0"/>
        <w:bCs w:val="0"/>
        <w:i w:val="0"/>
        <w:iCs w:val="0"/>
        <w:smallCaps w:val="0"/>
        <w:strike w:val="0"/>
        <w:color w:val="000000"/>
        <w:spacing w:val="0"/>
        <w:w w:val="100"/>
        <w:position w:val="0"/>
        <w:sz w:val="25"/>
        <w:szCs w:val="25"/>
        <w:u w:val="none"/>
      </w:rPr>
    </w:lvl>
    <w:lvl w:ilvl="2">
      <w:numFmt w:val="decimal"/>
      <w:lvlText w:val="1600.%1"/>
      <w:lvlJc w:val="left"/>
      <w:rPr>
        <w:b w:val="0"/>
        <w:bCs w:val="0"/>
        <w:i w:val="0"/>
        <w:iCs w:val="0"/>
        <w:smallCaps w:val="0"/>
        <w:strike w:val="0"/>
        <w:color w:val="000000"/>
        <w:spacing w:val="0"/>
        <w:w w:val="100"/>
        <w:position w:val="0"/>
        <w:sz w:val="25"/>
        <w:szCs w:val="25"/>
        <w:u w:val="none"/>
      </w:rPr>
    </w:lvl>
    <w:lvl w:ilvl="3">
      <w:numFmt w:val="decimal"/>
      <w:lvlText w:val="1600.%1"/>
      <w:lvlJc w:val="left"/>
      <w:rPr>
        <w:b w:val="0"/>
        <w:bCs w:val="0"/>
        <w:i w:val="0"/>
        <w:iCs w:val="0"/>
        <w:smallCaps w:val="0"/>
        <w:strike w:val="0"/>
        <w:color w:val="000000"/>
        <w:spacing w:val="0"/>
        <w:w w:val="100"/>
        <w:position w:val="0"/>
        <w:sz w:val="25"/>
        <w:szCs w:val="25"/>
        <w:u w:val="none"/>
      </w:rPr>
    </w:lvl>
    <w:lvl w:ilvl="4">
      <w:numFmt w:val="decimal"/>
      <w:lvlText w:val="1600.%1"/>
      <w:lvlJc w:val="left"/>
      <w:rPr>
        <w:b w:val="0"/>
        <w:bCs w:val="0"/>
        <w:i w:val="0"/>
        <w:iCs w:val="0"/>
        <w:smallCaps w:val="0"/>
        <w:strike w:val="0"/>
        <w:color w:val="000000"/>
        <w:spacing w:val="0"/>
        <w:w w:val="100"/>
        <w:position w:val="0"/>
        <w:sz w:val="25"/>
        <w:szCs w:val="25"/>
        <w:u w:val="none"/>
      </w:rPr>
    </w:lvl>
    <w:lvl w:ilvl="5">
      <w:numFmt w:val="decimal"/>
      <w:lvlText w:val="1600.%1"/>
      <w:lvlJc w:val="left"/>
      <w:rPr>
        <w:b w:val="0"/>
        <w:bCs w:val="0"/>
        <w:i w:val="0"/>
        <w:iCs w:val="0"/>
        <w:smallCaps w:val="0"/>
        <w:strike w:val="0"/>
        <w:color w:val="000000"/>
        <w:spacing w:val="0"/>
        <w:w w:val="100"/>
        <w:position w:val="0"/>
        <w:sz w:val="25"/>
        <w:szCs w:val="25"/>
        <w:u w:val="none"/>
      </w:rPr>
    </w:lvl>
    <w:lvl w:ilvl="6">
      <w:numFmt w:val="decimal"/>
      <w:lvlText w:val="1600.%1"/>
      <w:lvlJc w:val="left"/>
      <w:rPr>
        <w:b w:val="0"/>
        <w:bCs w:val="0"/>
        <w:i w:val="0"/>
        <w:iCs w:val="0"/>
        <w:smallCaps w:val="0"/>
        <w:strike w:val="0"/>
        <w:color w:val="000000"/>
        <w:spacing w:val="0"/>
        <w:w w:val="100"/>
        <w:position w:val="0"/>
        <w:sz w:val="25"/>
        <w:szCs w:val="25"/>
        <w:u w:val="none"/>
      </w:rPr>
    </w:lvl>
    <w:lvl w:ilvl="7">
      <w:numFmt w:val="decimal"/>
      <w:lvlText w:val="1600.%1"/>
      <w:lvlJc w:val="left"/>
      <w:rPr>
        <w:b w:val="0"/>
        <w:bCs w:val="0"/>
        <w:i w:val="0"/>
        <w:iCs w:val="0"/>
        <w:smallCaps w:val="0"/>
        <w:strike w:val="0"/>
        <w:color w:val="000000"/>
        <w:spacing w:val="0"/>
        <w:w w:val="100"/>
        <w:position w:val="0"/>
        <w:sz w:val="25"/>
        <w:szCs w:val="25"/>
        <w:u w:val="none"/>
      </w:rPr>
    </w:lvl>
    <w:lvl w:ilvl="8">
      <w:numFmt w:val="decimal"/>
      <w:lvlText w:val="1600.%1"/>
      <w:lvlJc w:val="left"/>
      <w:rPr>
        <w:b w:val="0"/>
        <w:bCs w:val="0"/>
        <w:i w:val="0"/>
        <w:iCs w:val="0"/>
        <w:smallCaps w:val="0"/>
        <w:strike w:val="0"/>
        <w:color w:val="000000"/>
        <w:spacing w:val="0"/>
        <w:w w:val="100"/>
        <w:position w:val="0"/>
        <w:sz w:val="25"/>
        <w:szCs w:val="25"/>
        <w:u w:val="none"/>
      </w:rPr>
    </w:lvl>
  </w:abstractNum>
  <w:abstractNum w:abstractNumId="1" w15:restartNumberingAfterBreak="0">
    <w:nsid w:val="00000002"/>
    <w:multiLevelType w:val="multilevel"/>
    <w:tmpl w:val="00000002"/>
    <w:name w:val="WW8Num2"/>
    <w:lvl w:ilvl="0">
      <w:start w:val="2"/>
      <w:numFmt w:val="decimal"/>
      <w:lvlText w:val="%1"/>
      <w:lvlJc w:val="left"/>
      <w:pPr>
        <w:tabs>
          <w:tab w:val="num" w:pos="360"/>
        </w:tabs>
        <w:ind w:left="360" w:hanging="360"/>
      </w:pPr>
      <w:rPr>
        <w:rFonts w:ascii="Times New Roman" w:eastAsia="Times New Roman" w:hAnsi="Times New Roman" w:cs="Times New Roman"/>
      </w:rPr>
    </w:lvl>
    <w:lvl w:ilvl="1">
      <w:start w:val="2"/>
      <w:numFmt w:val="decimal"/>
      <w:lvlText w:val="%1.%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2160"/>
        </w:tabs>
        <w:ind w:left="2160" w:hanging="720"/>
      </w:pPr>
      <w:rPr>
        <w:rFonts w:ascii="Times New Roman" w:eastAsia="Times New Roman" w:hAnsi="Times New Roman" w:cs="Times New Roman"/>
      </w:rPr>
    </w:lvl>
    <w:lvl w:ilvl="3">
      <w:start w:val="1"/>
      <w:numFmt w:val="decimal"/>
      <w:lvlText w:val="%1.%2.%3.%4"/>
      <w:lvlJc w:val="left"/>
      <w:pPr>
        <w:tabs>
          <w:tab w:val="num" w:pos="3240"/>
        </w:tabs>
        <w:ind w:left="3240" w:hanging="1080"/>
      </w:pPr>
      <w:rPr>
        <w:rFonts w:ascii="Times New Roman" w:eastAsia="Times New Roman" w:hAnsi="Times New Roman" w:cs="Times New Roman"/>
      </w:rPr>
    </w:lvl>
    <w:lvl w:ilvl="4">
      <w:start w:val="1"/>
      <w:numFmt w:val="decimal"/>
      <w:lvlText w:val="%1.%2.%3.%4.%5"/>
      <w:lvlJc w:val="left"/>
      <w:pPr>
        <w:tabs>
          <w:tab w:val="num" w:pos="3960"/>
        </w:tabs>
        <w:ind w:left="3960" w:hanging="1080"/>
      </w:pPr>
      <w:rPr>
        <w:rFonts w:ascii="Times New Roman" w:eastAsia="Times New Roman" w:hAnsi="Times New Roman" w:cs="Times New Roman"/>
      </w:rPr>
    </w:lvl>
    <w:lvl w:ilvl="5">
      <w:start w:val="1"/>
      <w:numFmt w:val="decimal"/>
      <w:lvlText w:val="%1.%2.%3.%4.%5.%6"/>
      <w:lvlJc w:val="left"/>
      <w:pPr>
        <w:tabs>
          <w:tab w:val="num" w:pos="5040"/>
        </w:tabs>
        <w:ind w:left="5040" w:hanging="1440"/>
      </w:pPr>
      <w:rPr>
        <w:rFonts w:ascii="Times New Roman" w:eastAsia="Times New Roman" w:hAnsi="Times New Roman" w:cs="Times New Roman"/>
      </w:rPr>
    </w:lvl>
    <w:lvl w:ilvl="6">
      <w:start w:val="1"/>
      <w:numFmt w:val="decimal"/>
      <w:lvlText w:val="%1.%2.%3.%4.%5.%6.%7"/>
      <w:lvlJc w:val="left"/>
      <w:pPr>
        <w:tabs>
          <w:tab w:val="num" w:pos="5760"/>
        </w:tabs>
        <w:ind w:left="5760" w:hanging="1440"/>
      </w:pPr>
      <w:rPr>
        <w:rFonts w:ascii="Times New Roman" w:eastAsia="Times New Roman" w:hAnsi="Times New Roman" w:cs="Times New Roman"/>
      </w:rPr>
    </w:lvl>
    <w:lvl w:ilvl="7">
      <w:start w:val="1"/>
      <w:numFmt w:val="decimal"/>
      <w:lvlText w:val="%1.%2.%3.%4.%5.%6.%7.%8"/>
      <w:lvlJc w:val="left"/>
      <w:pPr>
        <w:tabs>
          <w:tab w:val="num" w:pos="6840"/>
        </w:tabs>
        <w:ind w:left="6840" w:hanging="1800"/>
      </w:pPr>
      <w:rPr>
        <w:rFonts w:ascii="Times New Roman" w:eastAsia="Times New Roman" w:hAnsi="Times New Roman" w:cs="Times New Roman"/>
      </w:rPr>
    </w:lvl>
    <w:lvl w:ilvl="8">
      <w:start w:val="1"/>
      <w:numFmt w:val="decimal"/>
      <w:lvlText w:val="%1.%2.%3.%4.%5.%6.%7.%8.%9"/>
      <w:lvlJc w:val="left"/>
      <w:pPr>
        <w:tabs>
          <w:tab w:val="num" w:pos="7920"/>
        </w:tabs>
        <w:ind w:left="7920" w:hanging="2160"/>
      </w:pPr>
      <w:rPr>
        <w:rFonts w:ascii="Times New Roman" w:eastAsia="Times New Roman" w:hAnsi="Times New Roman" w:cs="Times New Roman"/>
      </w:rPr>
    </w:lvl>
  </w:abstractNum>
  <w:abstractNum w:abstractNumId="2" w15:restartNumberingAfterBreak="0">
    <w:nsid w:val="00000003"/>
    <w:multiLevelType w:val="multilevel"/>
    <w:tmpl w:val="00000002"/>
    <w:lvl w:ilvl="0">
      <w:numFmt w:val="decimal"/>
      <w:lvlText w:val="1440.%1"/>
      <w:lvlJc w:val="left"/>
      <w:rPr>
        <w:b w:val="0"/>
        <w:bCs w:val="0"/>
        <w:i w:val="0"/>
        <w:iCs w:val="0"/>
        <w:smallCaps w:val="0"/>
        <w:strike w:val="0"/>
        <w:color w:val="000000"/>
        <w:spacing w:val="0"/>
        <w:w w:val="100"/>
        <w:position w:val="0"/>
        <w:sz w:val="25"/>
        <w:szCs w:val="25"/>
        <w:u w:val="none"/>
      </w:rPr>
    </w:lvl>
    <w:lvl w:ilvl="1">
      <w:numFmt w:val="decimal"/>
      <w:lvlText w:val="1440.%1"/>
      <w:lvlJc w:val="left"/>
      <w:rPr>
        <w:b w:val="0"/>
        <w:bCs w:val="0"/>
        <w:i w:val="0"/>
        <w:iCs w:val="0"/>
        <w:smallCaps w:val="0"/>
        <w:strike w:val="0"/>
        <w:color w:val="000000"/>
        <w:spacing w:val="0"/>
        <w:w w:val="100"/>
        <w:position w:val="0"/>
        <w:sz w:val="25"/>
        <w:szCs w:val="25"/>
        <w:u w:val="none"/>
      </w:rPr>
    </w:lvl>
    <w:lvl w:ilvl="2">
      <w:numFmt w:val="decimal"/>
      <w:lvlText w:val="1440.%1"/>
      <w:lvlJc w:val="left"/>
      <w:rPr>
        <w:b w:val="0"/>
        <w:bCs w:val="0"/>
        <w:i w:val="0"/>
        <w:iCs w:val="0"/>
        <w:smallCaps w:val="0"/>
        <w:strike w:val="0"/>
        <w:color w:val="000000"/>
        <w:spacing w:val="0"/>
        <w:w w:val="100"/>
        <w:position w:val="0"/>
        <w:sz w:val="25"/>
        <w:szCs w:val="25"/>
        <w:u w:val="none"/>
      </w:rPr>
    </w:lvl>
    <w:lvl w:ilvl="3">
      <w:numFmt w:val="decimal"/>
      <w:lvlText w:val="1440.%1"/>
      <w:lvlJc w:val="left"/>
      <w:rPr>
        <w:b w:val="0"/>
        <w:bCs w:val="0"/>
        <w:i w:val="0"/>
        <w:iCs w:val="0"/>
        <w:smallCaps w:val="0"/>
        <w:strike w:val="0"/>
        <w:color w:val="000000"/>
        <w:spacing w:val="0"/>
        <w:w w:val="100"/>
        <w:position w:val="0"/>
        <w:sz w:val="25"/>
        <w:szCs w:val="25"/>
        <w:u w:val="none"/>
      </w:rPr>
    </w:lvl>
    <w:lvl w:ilvl="4">
      <w:numFmt w:val="decimal"/>
      <w:lvlText w:val="1440.%1"/>
      <w:lvlJc w:val="left"/>
      <w:rPr>
        <w:b w:val="0"/>
        <w:bCs w:val="0"/>
        <w:i w:val="0"/>
        <w:iCs w:val="0"/>
        <w:smallCaps w:val="0"/>
        <w:strike w:val="0"/>
        <w:color w:val="000000"/>
        <w:spacing w:val="0"/>
        <w:w w:val="100"/>
        <w:position w:val="0"/>
        <w:sz w:val="25"/>
        <w:szCs w:val="25"/>
        <w:u w:val="none"/>
      </w:rPr>
    </w:lvl>
    <w:lvl w:ilvl="5">
      <w:numFmt w:val="decimal"/>
      <w:lvlText w:val="1440.%1"/>
      <w:lvlJc w:val="left"/>
      <w:rPr>
        <w:b w:val="0"/>
        <w:bCs w:val="0"/>
        <w:i w:val="0"/>
        <w:iCs w:val="0"/>
        <w:smallCaps w:val="0"/>
        <w:strike w:val="0"/>
        <w:color w:val="000000"/>
        <w:spacing w:val="0"/>
        <w:w w:val="100"/>
        <w:position w:val="0"/>
        <w:sz w:val="25"/>
        <w:szCs w:val="25"/>
        <w:u w:val="none"/>
      </w:rPr>
    </w:lvl>
    <w:lvl w:ilvl="6">
      <w:numFmt w:val="decimal"/>
      <w:lvlText w:val="1440.%1"/>
      <w:lvlJc w:val="left"/>
      <w:rPr>
        <w:b w:val="0"/>
        <w:bCs w:val="0"/>
        <w:i w:val="0"/>
        <w:iCs w:val="0"/>
        <w:smallCaps w:val="0"/>
        <w:strike w:val="0"/>
        <w:color w:val="000000"/>
        <w:spacing w:val="0"/>
        <w:w w:val="100"/>
        <w:position w:val="0"/>
        <w:sz w:val="25"/>
        <w:szCs w:val="25"/>
        <w:u w:val="none"/>
      </w:rPr>
    </w:lvl>
    <w:lvl w:ilvl="7">
      <w:numFmt w:val="decimal"/>
      <w:lvlText w:val="1440.%1"/>
      <w:lvlJc w:val="left"/>
      <w:rPr>
        <w:b w:val="0"/>
        <w:bCs w:val="0"/>
        <w:i w:val="0"/>
        <w:iCs w:val="0"/>
        <w:smallCaps w:val="0"/>
        <w:strike w:val="0"/>
        <w:color w:val="000000"/>
        <w:spacing w:val="0"/>
        <w:w w:val="100"/>
        <w:position w:val="0"/>
        <w:sz w:val="25"/>
        <w:szCs w:val="25"/>
        <w:u w:val="none"/>
      </w:rPr>
    </w:lvl>
    <w:lvl w:ilvl="8">
      <w:numFmt w:val="decimal"/>
      <w:lvlText w:val="1440.%1"/>
      <w:lvlJc w:val="left"/>
      <w:rPr>
        <w:b w:val="0"/>
        <w:bCs w:val="0"/>
        <w:i w:val="0"/>
        <w:iCs w:val="0"/>
        <w:smallCaps w:val="0"/>
        <w:strike w:val="0"/>
        <w:color w:val="000000"/>
        <w:spacing w:val="0"/>
        <w:w w:val="100"/>
        <w:position w:val="0"/>
        <w:sz w:val="25"/>
        <w:szCs w:val="25"/>
        <w:u w:val="none"/>
      </w:rPr>
    </w:lvl>
  </w:abstractNum>
  <w:abstractNum w:abstractNumId="3" w15:restartNumberingAfterBreak="0">
    <w:nsid w:val="00000005"/>
    <w:multiLevelType w:val="multilevel"/>
    <w:tmpl w:val="00000004"/>
    <w:lvl w:ilvl="0">
      <w:numFmt w:val="decimal"/>
      <w:lvlText w:val="160.%1"/>
      <w:lvlJc w:val="left"/>
      <w:rPr>
        <w:b w:val="0"/>
        <w:bCs w:val="0"/>
        <w:i w:val="0"/>
        <w:iCs w:val="0"/>
        <w:smallCaps w:val="0"/>
        <w:strike w:val="0"/>
        <w:color w:val="000000"/>
        <w:spacing w:val="0"/>
        <w:w w:val="100"/>
        <w:position w:val="0"/>
        <w:sz w:val="25"/>
        <w:szCs w:val="25"/>
        <w:u w:val="none"/>
      </w:rPr>
    </w:lvl>
    <w:lvl w:ilvl="1">
      <w:numFmt w:val="decimal"/>
      <w:lvlText w:val="160.%1"/>
      <w:lvlJc w:val="left"/>
      <w:rPr>
        <w:b w:val="0"/>
        <w:bCs w:val="0"/>
        <w:i w:val="0"/>
        <w:iCs w:val="0"/>
        <w:smallCaps w:val="0"/>
        <w:strike w:val="0"/>
        <w:color w:val="000000"/>
        <w:spacing w:val="0"/>
        <w:w w:val="100"/>
        <w:position w:val="0"/>
        <w:sz w:val="25"/>
        <w:szCs w:val="25"/>
        <w:u w:val="none"/>
      </w:rPr>
    </w:lvl>
    <w:lvl w:ilvl="2">
      <w:numFmt w:val="decimal"/>
      <w:lvlText w:val="160.%1"/>
      <w:lvlJc w:val="left"/>
      <w:rPr>
        <w:b w:val="0"/>
        <w:bCs w:val="0"/>
        <w:i w:val="0"/>
        <w:iCs w:val="0"/>
        <w:smallCaps w:val="0"/>
        <w:strike w:val="0"/>
        <w:color w:val="000000"/>
        <w:spacing w:val="0"/>
        <w:w w:val="100"/>
        <w:position w:val="0"/>
        <w:sz w:val="25"/>
        <w:szCs w:val="25"/>
        <w:u w:val="none"/>
      </w:rPr>
    </w:lvl>
    <w:lvl w:ilvl="3">
      <w:numFmt w:val="decimal"/>
      <w:lvlText w:val="160.%1"/>
      <w:lvlJc w:val="left"/>
      <w:rPr>
        <w:b w:val="0"/>
        <w:bCs w:val="0"/>
        <w:i w:val="0"/>
        <w:iCs w:val="0"/>
        <w:smallCaps w:val="0"/>
        <w:strike w:val="0"/>
        <w:color w:val="000000"/>
        <w:spacing w:val="0"/>
        <w:w w:val="100"/>
        <w:position w:val="0"/>
        <w:sz w:val="25"/>
        <w:szCs w:val="25"/>
        <w:u w:val="none"/>
      </w:rPr>
    </w:lvl>
    <w:lvl w:ilvl="4">
      <w:numFmt w:val="decimal"/>
      <w:lvlText w:val="160.%1"/>
      <w:lvlJc w:val="left"/>
      <w:rPr>
        <w:b w:val="0"/>
        <w:bCs w:val="0"/>
        <w:i w:val="0"/>
        <w:iCs w:val="0"/>
        <w:smallCaps w:val="0"/>
        <w:strike w:val="0"/>
        <w:color w:val="000000"/>
        <w:spacing w:val="0"/>
        <w:w w:val="100"/>
        <w:position w:val="0"/>
        <w:sz w:val="25"/>
        <w:szCs w:val="25"/>
        <w:u w:val="none"/>
      </w:rPr>
    </w:lvl>
    <w:lvl w:ilvl="5">
      <w:numFmt w:val="decimal"/>
      <w:lvlText w:val="160.%1"/>
      <w:lvlJc w:val="left"/>
      <w:rPr>
        <w:b w:val="0"/>
        <w:bCs w:val="0"/>
        <w:i w:val="0"/>
        <w:iCs w:val="0"/>
        <w:smallCaps w:val="0"/>
        <w:strike w:val="0"/>
        <w:color w:val="000000"/>
        <w:spacing w:val="0"/>
        <w:w w:val="100"/>
        <w:position w:val="0"/>
        <w:sz w:val="25"/>
        <w:szCs w:val="25"/>
        <w:u w:val="none"/>
      </w:rPr>
    </w:lvl>
    <w:lvl w:ilvl="6">
      <w:numFmt w:val="decimal"/>
      <w:lvlText w:val="160.%1"/>
      <w:lvlJc w:val="left"/>
      <w:rPr>
        <w:b w:val="0"/>
        <w:bCs w:val="0"/>
        <w:i w:val="0"/>
        <w:iCs w:val="0"/>
        <w:smallCaps w:val="0"/>
        <w:strike w:val="0"/>
        <w:color w:val="000000"/>
        <w:spacing w:val="0"/>
        <w:w w:val="100"/>
        <w:position w:val="0"/>
        <w:sz w:val="25"/>
        <w:szCs w:val="25"/>
        <w:u w:val="none"/>
      </w:rPr>
    </w:lvl>
    <w:lvl w:ilvl="7">
      <w:numFmt w:val="decimal"/>
      <w:lvlText w:val="160.%1"/>
      <w:lvlJc w:val="left"/>
      <w:rPr>
        <w:b w:val="0"/>
        <w:bCs w:val="0"/>
        <w:i w:val="0"/>
        <w:iCs w:val="0"/>
        <w:smallCaps w:val="0"/>
        <w:strike w:val="0"/>
        <w:color w:val="000000"/>
        <w:spacing w:val="0"/>
        <w:w w:val="100"/>
        <w:position w:val="0"/>
        <w:sz w:val="25"/>
        <w:szCs w:val="25"/>
        <w:u w:val="none"/>
      </w:rPr>
    </w:lvl>
    <w:lvl w:ilvl="8">
      <w:numFmt w:val="decimal"/>
      <w:lvlText w:val="160.%1"/>
      <w:lvlJc w:val="left"/>
      <w:rPr>
        <w:b w:val="0"/>
        <w:bCs w:val="0"/>
        <w:i w:val="0"/>
        <w:iCs w:val="0"/>
        <w:smallCaps w:val="0"/>
        <w:strike w:val="0"/>
        <w:color w:val="000000"/>
        <w:spacing w:val="0"/>
        <w:w w:val="100"/>
        <w:position w:val="0"/>
        <w:sz w:val="25"/>
        <w:szCs w:val="25"/>
        <w:u w:val="none"/>
      </w:rPr>
    </w:lvl>
  </w:abstractNum>
  <w:abstractNum w:abstractNumId="4" w15:restartNumberingAfterBreak="0">
    <w:nsid w:val="0E004F99"/>
    <w:multiLevelType w:val="hybridMultilevel"/>
    <w:tmpl w:val="BF86F7C6"/>
    <w:lvl w:ilvl="0" w:tplc="DFA07FD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15:restartNumberingAfterBreak="0">
    <w:nsid w:val="11EF22A8"/>
    <w:multiLevelType w:val="hybridMultilevel"/>
    <w:tmpl w:val="863C23D0"/>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15:restartNumberingAfterBreak="0">
    <w:nsid w:val="3A116B61"/>
    <w:multiLevelType w:val="hybridMultilevel"/>
    <w:tmpl w:val="7C4A821A"/>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15:restartNumberingAfterBreak="0">
    <w:nsid w:val="4C040845"/>
    <w:multiLevelType w:val="hybridMultilevel"/>
    <w:tmpl w:val="EE70C112"/>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15:restartNumberingAfterBreak="0">
    <w:nsid w:val="53053327"/>
    <w:multiLevelType w:val="hybridMultilevel"/>
    <w:tmpl w:val="34E823C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15:restartNumberingAfterBreak="0">
    <w:nsid w:val="56914A91"/>
    <w:multiLevelType w:val="hybridMultilevel"/>
    <w:tmpl w:val="ACC45CF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6A806BE4"/>
    <w:multiLevelType w:val="hybridMultilevel"/>
    <w:tmpl w:val="D3982A56"/>
    <w:lvl w:ilvl="0" w:tplc="B0568038">
      <w:start w:val="1"/>
      <w:numFmt w:val="bullet"/>
      <w:lvlText w:val="–"/>
      <w:lvlJc w:val="left"/>
      <w:pPr>
        <w:tabs>
          <w:tab w:val="num" w:pos="1191"/>
        </w:tabs>
        <w:ind w:left="57" w:firstLine="709"/>
      </w:pPr>
      <w:rPr>
        <w:rFonts w:ascii="Times New Roman" w:hAnsi="Times New Roman" w:cs="Times New Roman" w:hint="default"/>
      </w:rPr>
    </w:lvl>
    <w:lvl w:ilvl="1" w:tplc="04190003" w:tentative="1">
      <w:start w:val="1"/>
      <w:numFmt w:val="bullet"/>
      <w:lvlText w:val="o"/>
      <w:lvlJc w:val="left"/>
      <w:pPr>
        <w:tabs>
          <w:tab w:val="num" w:pos="1497"/>
        </w:tabs>
        <w:ind w:left="1497" w:hanging="360"/>
      </w:pPr>
      <w:rPr>
        <w:rFonts w:ascii="Courier New" w:hAnsi="Courier New" w:cs="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cs="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cs="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6"/>
  </w:num>
  <w:num w:numId="6">
    <w:abstractNumId w:val="7"/>
  </w:num>
  <w:num w:numId="7">
    <w:abstractNumId w:val="10"/>
  </w:num>
  <w:num w:numId="8">
    <w:abstractNumId w:val="8"/>
  </w:num>
  <w:num w:numId="9">
    <w:abstractNumId w:val="5"/>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534"/>
    <w:rsid w:val="00002CBC"/>
    <w:rsid w:val="0001314A"/>
    <w:rsid w:val="000941AF"/>
    <w:rsid w:val="000B3322"/>
    <w:rsid w:val="000C6311"/>
    <w:rsid w:val="000D4DB3"/>
    <w:rsid w:val="000D77CD"/>
    <w:rsid w:val="001138D1"/>
    <w:rsid w:val="001164CD"/>
    <w:rsid w:val="00122F1D"/>
    <w:rsid w:val="001268AD"/>
    <w:rsid w:val="001450ED"/>
    <w:rsid w:val="001507A1"/>
    <w:rsid w:val="00153D93"/>
    <w:rsid w:val="001541C8"/>
    <w:rsid w:val="001606E4"/>
    <w:rsid w:val="001902D6"/>
    <w:rsid w:val="00192B09"/>
    <w:rsid w:val="001F07C1"/>
    <w:rsid w:val="001F5F55"/>
    <w:rsid w:val="00205523"/>
    <w:rsid w:val="00206006"/>
    <w:rsid w:val="00206E71"/>
    <w:rsid w:val="002E04DE"/>
    <w:rsid w:val="0031680C"/>
    <w:rsid w:val="00317466"/>
    <w:rsid w:val="00341540"/>
    <w:rsid w:val="003B69F0"/>
    <w:rsid w:val="003C121F"/>
    <w:rsid w:val="003C1302"/>
    <w:rsid w:val="004142A1"/>
    <w:rsid w:val="004403BA"/>
    <w:rsid w:val="00441D5E"/>
    <w:rsid w:val="0046242C"/>
    <w:rsid w:val="004634F9"/>
    <w:rsid w:val="004A6B17"/>
    <w:rsid w:val="004D0543"/>
    <w:rsid w:val="005063DF"/>
    <w:rsid w:val="00516E78"/>
    <w:rsid w:val="00517876"/>
    <w:rsid w:val="0052795B"/>
    <w:rsid w:val="00563771"/>
    <w:rsid w:val="005A2354"/>
    <w:rsid w:val="0061152B"/>
    <w:rsid w:val="006175EB"/>
    <w:rsid w:val="00620FA3"/>
    <w:rsid w:val="006506EB"/>
    <w:rsid w:val="00665864"/>
    <w:rsid w:val="0067631D"/>
    <w:rsid w:val="006A43B4"/>
    <w:rsid w:val="006B18D5"/>
    <w:rsid w:val="006B6534"/>
    <w:rsid w:val="006D2CFD"/>
    <w:rsid w:val="00712405"/>
    <w:rsid w:val="00762B20"/>
    <w:rsid w:val="007810B1"/>
    <w:rsid w:val="007C7A01"/>
    <w:rsid w:val="007E46AF"/>
    <w:rsid w:val="008266A8"/>
    <w:rsid w:val="00843FBA"/>
    <w:rsid w:val="008642AC"/>
    <w:rsid w:val="008A61B0"/>
    <w:rsid w:val="008B58A9"/>
    <w:rsid w:val="008C65D9"/>
    <w:rsid w:val="008E1DA7"/>
    <w:rsid w:val="00933010"/>
    <w:rsid w:val="0093635D"/>
    <w:rsid w:val="009607AF"/>
    <w:rsid w:val="00983ACF"/>
    <w:rsid w:val="00990E73"/>
    <w:rsid w:val="009A1F35"/>
    <w:rsid w:val="009B3A66"/>
    <w:rsid w:val="009E2435"/>
    <w:rsid w:val="00A71E94"/>
    <w:rsid w:val="00AD0C3B"/>
    <w:rsid w:val="00AE3A90"/>
    <w:rsid w:val="00AE6389"/>
    <w:rsid w:val="00AE663F"/>
    <w:rsid w:val="00AE7ADC"/>
    <w:rsid w:val="00B20A57"/>
    <w:rsid w:val="00B33C3F"/>
    <w:rsid w:val="00B41230"/>
    <w:rsid w:val="00B45DDE"/>
    <w:rsid w:val="00B67B51"/>
    <w:rsid w:val="00B834E2"/>
    <w:rsid w:val="00BE17FD"/>
    <w:rsid w:val="00C1388A"/>
    <w:rsid w:val="00C20D31"/>
    <w:rsid w:val="00C31C7E"/>
    <w:rsid w:val="00C32215"/>
    <w:rsid w:val="00C33758"/>
    <w:rsid w:val="00C338EA"/>
    <w:rsid w:val="00C43463"/>
    <w:rsid w:val="00C85CE9"/>
    <w:rsid w:val="00C929B0"/>
    <w:rsid w:val="00CA2F2B"/>
    <w:rsid w:val="00CC0E73"/>
    <w:rsid w:val="00CC601F"/>
    <w:rsid w:val="00D317E4"/>
    <w:rsid w:val="00D32FBE"/>
    <w:rsid w:val="00D37A26"/>
    <w:rsid w:val="00D46823"/>
    <w:rsid w:val="00D5417F"/>
    <w:rsid w:val="00D664F2"/>
    <w:rsid w:val="00D72474"/>
    <w:rsid w:val="00DA567A"/>
    <w:rsid w:val="00DA7AA0"/>
    <w:rsid w:val="00DD2D08"/>
    <w:rsid w:val="00DF1A8F"/>
    <w:rsid w:val="00E36744"/>
    <w:rsid w:val="00E665D0"/>
    <w:rsid w:val="00E825D6"/>
    <w:rsid w:val="00EB3037"/>
    <w:rsid w:val="00ED18FA"/>
    <w:rsid w:val="00EE0E0D"/>
    <w:rsid w:val="00EF0229"/>
    <w:rsid w:val="00F30F6C"/>
    <w:rsid w:val="00F4229F"/>
    <w:rsid w:val="00F86F58"/>
    <w:rsid w:val="00F875CF"/>
    <w:rsid w:val="00FA7504"/>
    <w:rsid w:val="00FB2F13"/>
    <w:rsid w:val="00FB39D2"/>
    <w:rsid w:val="00FB6D7F"/>
    <w:rsid w:val="00FE070F"/>
    <w:rsid w:val="00FF5B42"/>
    <w:rsid w:val="00FF7D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1D9A0A"/>
  <w15:docId w15:val="{88FF5763-3BE4-4E6E-B6C7-4EE832A15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ru-RU" w:eastAsia="ru-RU"/>
    </w:rPr>
  </w:style>
  <w:style w:type="paragraph" w:styleId="1">
    <w:name w:val="heading 1"/>
    <w:basedOn w:val="a"/>
    <w:next w:val="a"/>
    <w:link w:val="10"/>
    <w:qFormat/>
    <w:rsid w:val="0001314A"/>
    <w:pPr>
      <w:keepNext/>
      <w:jc w:val="right"/>
      <w:outlineLvl w:val="0"/>
    </w:pPr>
    <w:rPr>
      <w:rFonts w:eastAsia="MS Mincho"/>
      <w:szCs w:val="20"/>
    </w:rPr>
  </w:style>
  <w:style w:type="paragraph" w:styleId="2">
    <w:name w:val="heading 2"/>
    <w:basedOn w:val="a"/>
    <w:next w:val="a"/>
    <w:link w:val="20"/>
    <w:semiHidden/>
    <w:unhideWhenUsed/>
    <w:qFormat/>
    <w:rsid w:val="00D37A2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9B3A66"/>
    <w:rPr>
      <w:rFonts w:ascii="Tahoma" w:hAnsi="Tahoma" w:cs="Tahoma"/>
      <w:sz w:val="16"/>
      <w:szCs w:val="16"/>
    </w:rPr>
  </w:style>
  <w:style w:type="character" w:customStyle="1" w:styleId="a4">
    <w:name w:val="Текст у виносці Знак"/>
    <w:link w:val="a3"/>
    <w:rsid w:val="009B3A66"/>
    <w:rPr>
      <w:rFonts w:ascii="Tahoma" w:hAnsi="Tahoma" w:cs="Tahoma"/>
      <w:sz w:val="16"/>
      <w:szCs w:val="16"/>
      <w:lang w:val="ru-RU" w:eastAsia="ru-RU"/>
    </w:rPr>
  </w:style>
  <w:style w:type="character" w:customStyle="1" w:styleId="10">
    <w:name w:val="Заголовок 1 Знак"/>
    <w:link w:val="1"/>
    <w:rsid w:val="0001314A"/>
    <w:rPr>
      <w:rFonts w:eastAsia="MS Mincho"/>
      <w:sz w:val="24"/>
      <w:lang w:val="ru-RU" w:eastAsia="ru-RU"/>
    </w:rPr>
  </w:style>
  <w:style w:type="character" w:customStyle="1" w:styleId="apple-converted-space">
    <w:name w:val="apple-converted-space"/>
    <w:uiPriority w:val="99"/>
    <w:rsid w:val="006506EB"/>
    <w:rPr>
      <w:rFonts w:cs="Times New Roman"/>
    </w:rPr>
  </w:style>
  <w:style w:type="character" w:customStyle="1" w:styleId="spelle">
    <w:name w:val="spelle"/>
    <w:uiPriority w:val="99"/>
    <w:rsid w:val="006506EB"/>
    <w:rPr>
      <w:rFonts w:cs="Times New Roman"/>
    </w:rPr>
  </w:style>
  <w:style w:type="paragraph" w:styleId="a5">
    <w:name w:val="No Spacing"/>
    <w:uiPriority w:val="99"/>
    <w:qFormat/>
    <w:rsid w:val="006506EB"/>
    <w:rPr>
      <w:sz w:val="24"/>
      <w:szCs w:val="24"/>
      <w:lang w:val="ru-RU" w:eastAsia="ru-RU"/>
    </w:rPr>
  </w:style>
  <w:style w:type="character" w:customStyle="1" w:styleId="20">
    <w:name w:val="Заголовок 2 Знак"/>
    <w:link w:val="2"/>
    <w:semiHidden/>
    <w:rsid w:val="00D37A26"/>
    <w:rPr>
      <w:rFonts w:ascii="Cambria" w:hAnsi="Cambria"/>
      <w:b/>
      <w:bCs/>
      <w:i/>
      <w:iCs/>
      <w:sz w:val="28"/>
      <w:szCs w:val="28"/>
    </w:rPr>
  </w:style>
  <w:style w:type="paragraph" w:customStyle="1" w:styleId="21">
    <w:name w:val="Основной текст с отступом 21"/>
    <w:basedOn w:val="a"/>
    <w:rsid w:val="00D37A26"/>
    <w:pPr>
      <w:suppressAutoHyphens/>
      <w:ind w:firstLine="540"/>
      <w:jc w:val="center"/>
    </w:pPr>
    <w:rPr>
      <w:b/>
      <w:sz w:val="28"/>
      <w:lang w:val="uk-UA" w:eastAsia="ar-SA"/>
    </w:rPr>
  </w:style>
  <w:style w:type="paragraph" w:customStyle="1" w:styleId="31">
    <w:name w:val="Основной текст с отступом 31"/>
    <w:basedOn w:val="a"/>
    <w:rsid w:val="00D37A26"/>
    <w:pPr>
      <w:suppressAutoHyphens/>
      <w:ind w:firstLine="540"/>
      <w:jc w:val="center"/>
    </w:pPr>
    <w:rPr>
      <w:b/>
      <w:sz w:val="32"/>
      <w:lang w:val="uk-UA" w:eastAsia="ar-SA"/>
    </w:rPr>
  </w:style>
  <w:style w:type="paragraph" w:customStyle="1" w:styleId="310">
    <w:name w:val="Основной текст 31"/>
    <w:basedOn w:val="a"/>
    <w:uiPriority w:val="99"/>
    <w:rsid w:val="00D37A26"/>
    <w:pPr>
      <w:tabs>
        <w:tab w:val="left" w:pos="0"/>
      </w:tabs>
      <w:suppressAutoHyphens/>
      <w:jc w:val="center"/>
    </w:pPr>
    <w:rPr>
      <w:b/>
      <w:sz w:val="28"/>
      <w:lang w:val="uk-UA" w:eastAsia="ar-SA"/>
    </w:rPr>
  </w:style>
  <w:style w:type="paragraph" w:customStyle="1" w:styleId="210">
    <w:name w:val="Основной текст 21"/>
    <w:basedOn w:val="a"/>
    <w:uiPriority w:val="99"/>
    <w:rsid w:val="00D37A26"/>
    <w:pPr>
      <w:suppressAutoHyphens/>
    </w:pPr>
    <w:rPr>
      <w:sz w:val="28"/>
      <w:lang w:val="uk-UA" w:eastAsia="ar-SA"/>
    </w:rPr>
  </w:style>
  <w:style w:type="paragraph" w:styleId="a6">
    <w:name w:val="List Paragraph"/>
    <w:basedOn w:val="a"/>
    <w:uiPriority w:val="34"/>
    <w:qFormat/>
    <w:rsid w:val="006A43B4"/>
    <w:pPr>
      <w:ind w:left="720"/>
      <w:contextualSpacing/>
    </w:pPr>
  </w:style>
  <w:style w:type="character" w:styleId="a7">
    <w:name w:val="Strong"/>
    <w:qFormat/>
    <w:rsid w:val="001902D6"/>
    <w:rPr>
      <w:b/>
      <w:bCs/>
    </w:rPr>
  </w:style>
  <w:style w:type="paragraph" w:styleId="a8">
    <w:name w:val="Body Text Indent"/>
    <w:basedOn w:val="a"/>
    <w:link w:val="a9"/>
    <w:rsid w:val="001902D6"/>
    <w:pPr>
      <w:suppressAutoHyphens/>
      <w:ind w:right="-1050" w:firstLine="284"/>
      <w:jc w:val="both"/>
    </w:pPr>
    <w:rPr>
      <w:szCs w:val="20"/>
      <w:lang w:val="uk-UA" w:eastAsia="zh-CN"/>
    </w:rPr>
  </w:style>
  <w:style w:type="character" w:customStyle="1" w:styleId="a9">
    <w:name w:val="Основний текст з відступом Знак"/>
    <w:basedOn w:val="a0"/>
    <w:link w:val="a8"/>
    <w:rsid w:val="001902D6"/>
    <w:rPr>
      <w:sz w:val="24"/>
      <w:lang w:eastAsia="zh-CN"/>
    </w:rPr>
  </w:style>
  <w:style w:type="character" w:customStyle="1" w:styleId="docdata">
    <w:name w:val="docdata"/>
    <w:aliases w:val="docy,v5,1328,baiaagaaboqcaaadzgmaaav0awaaaaaaaaaaaaaaaaaaaaaaaaaaaaaaaaaaaaaaaaaaaaaaaaaaaaaaaaaaaaaaaaaaaaaaaaaaaaaaaaaaaaaaaaaaaaaaaaaaaaaaaaaaaaaaaaaaaaaaaaaaaaaaaaaaaaaaaaaaaaaaaaaaaaaaaaaaaaaaaaaaaaaaaaaaaaaaaaaaaaaaaaaaaaaaaaaaaaaaaaaaaaaa"/>
    <w:basedOn w:val="a0"/>
    <w:rsid w:val="001F0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5177</Words>
  <Characters>2951</Characters>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ПРОЄКТ</vt:lpstr>
    </vt:vector>
  </TitlesOfParts>
  <LinksUpToDate>false</LinksUpToDate>
  <CharactersWithSpaces>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2024-11-22T11:34:00Z</cp:lastPrinted>
  <dcterms:created xsi:type="dcterms:W3CDTF">2024-11-19T12:41:00Z</dcterms:created>
  <dcterms:modified xsi:type="dcterms:W3CDTF">2025-11-25T09:29:00Z</dcterms:modified>
</cp:coreProperties>
</file>